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C98BB1" w14:textId="00878F7B" w:rsidR="007166CE" w:rsidRDefault="00081D1E" w:rsidP="00D002E8">
      <w:pPr>
        <w:pStyle w:val="berschrift1"/>
        <w:rPr>
          <w:b w:val="0"/>
          <w:bCs w:val="0"/>
          <w:sz w:val="32"/>
          <w:szCs w:val="32"/>
        </w:rPr>
      </w:pPr>
      <w:r>
        <w:rPr>
          <w:b w:val="0"/>
          <w:bCs w:val="0"/>
          <w:noProof/>
          <w:sz w:val="32"/>
          <w:szCs w:val="32"/>
        </w:rPr>
        <w:drawing>
          <wp:inline distT="0" distB="0" distL="0" distR="0" wp14:anchorId="6B981AA0" wp14:editId="17ED4B90">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B00E835" w14:textId="77777777" w:rsidR="007166CE" w:rsidRDefault="007166CE" w:rsidP="007166CE">
      <w:pPr>
        <w:pStyle w:val="berschrift1"/>
      </w:pPr>
      <w:r>
        <w:br w:type="page"/>
      </w:r>
      <w:r>
        <w:lastRenderedPageBreak/>
        <w:t>Vorwort</w:t>
      </w:r>
    </w:p>
    <w:p w14:paraId="2CD90A1A"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D6560EA" w14:textId="77777777" w:rsidR="007E1779" w:rsidRDefault="008D7463" w:rsidP="007166CE">
      <w:r>
        <w:t xml:space="preserve">Dieses Jahr hat uns allen eine Menge abverlangt – doch Gott hat uns hindurchgetragen. </w:t>
      </w:r>
    </w:p>
    <w:p w14:paraId="55439FD6"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E57C2BD" w14:textId="77777777" w:rsidR="007E1779" w:rsidRDefault="007E1779" w:rsidP="007166CE">
      <w:r>
        <w:t>Vielleicht hat aber auch der eine oder die andere Lust, mitzumachen und neue Bücher zu erstellen – sprecht mich einfach an.</w:t>
      </w:r>
    </w:p>
    <w:p w14:paraId="27D69904" w14:textId="77777777" w:rsidR="007166CE" w:rsidRDefault="007166CE" w:rsidP="007166CE">
      <w:r>
        <w:t>Euch allen wünsche ich Gottes reichen Segen und dass Ihr für Euch interessante Texte hier findet. Für Anregungen bin ich immer dankbar.</w:t>
      </w:r>
    </w:p>
    <w:p w14:paraId="6EB8E573" w14:textId="77777777" w:rsidR="007166CE" w:rsidRDefault="007166CE" w:rsidP="007166CE">
      <w:r>
        <w:t>Gruß &amp; Segen,</w:t>
      </w:r>
    </w:p>
    <w:p w14:paraId="4647530E" w14:textId="77777777" w:rsidR="007166CE" w:rsidRDefault="007166CE" w:rsidP="007166CE">
      <w:r>
        <w:t>Andreas</w:t>
      </w:r>
    </w:p>
    <w:p w14:paraId="394A17A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1EF6016" w14:textId="77777777" w:rsidR="00707884" w:rsidRDefault="00707884" w:rsidP="00707884">
      <w:pPr>
        <w:pStyle w:val="berschrift1"/>
        <w:rPr>
          <w:sz w:val="48"/>
        </w:rPr>
      </w:pPr>
      <w:r>
        <w:t xml:space="preserve">Der </w:t>
      </w:r>
      <w:proofErr w:type="spellStart"/>
      <w:r>
        <w:t>aaoronitische</w:t>
      </w:r>
      <w:proofErr w:type="spellEnd"/>
      <w:r>
        <w:t xml:space="preserve"> Segen</w:t>
      </w:r>
    </w:p>
    <w:p w14:paraId="47460289" w14:textId="77777777" w:rsidR="00707884" w:rsidRDefault="00707884" w:rsidP="00707884">
      <w:pPr>
        <w:pStyle w:val="StandardWeb"/>
      </w:pPr>
      <w:r>
        <w:rPr>
          <w:rStyle w:val="Fett"/>
          <w:rFonts w:eastAsiaTheme="majorEastAsia"/>
        </w:rPr>
        <w:t xml:space="preserve">Der Segen/ so man nach der Messe spricht </w:t>
      </w:r>
      <w:proofErr w:type="spellStart"/>
      <w:r>
        <w:rPr>
          <w:rStyle w:val="Fett"/>
          <w:rFonts w:eastAsiaTheme="majorEastAsia"/>
        </w:rPr>
        <w:t>vber</w:t>
      </w:r>
      <w:proofErr w:type="spellEnd"/>
      <w:r>
        <w:rPr>
          <w:rStyle w:val="Fett"/>
          <w:rFonts w:eastAsiaTheme="majorEastAsia"/>
        </w:rPr>
        <w:t xml:space="preserve"> das </w:t>
      </w:r>
      <w:proofErr w:type="spellStart"/>
      <w:r>
        <w:rPr>
          <w:rStyle w:val="Fett"/>
          <w:rFonts w:eastAsiaTheme="majorEastAsia"/>
        </w:rPr>
        <w:t>Volck</w:t>
      </w:r>
      <w:proofErr w:type="spellEnd"/>
      <w:r>
        <w:rPr>
          <w:rStyle w:val="Fett"/>
          <w:rFonts w:eastAsiaTheme="majorEastAsia"/>
        </w:rPr>
        <w:t xml:space="preserve">/ aus dem </w:t>
      </w:r>
      <w:proofErr w:type="spellStart"/>
      <w:r>
        <w:rPr>
          <w:rStyle w:val="Fett"/>
          <w:rFonts w:eastAsiaTheme="majorEastAsia"/>
        </w:rPr>
        <w:t>vierden</w:t>
      </w:r>
      <w:proofErr w:type="spellEnd"/>
      <w:r>
        <w:rPr>
          <w:rStyle w:val="Fett"/>
          <w:rFonts w:eastAsiaTheme="majorEastAsia"/>
        </w:rPr>
        <w:t xml:space="preserve"> buche Mosi/ am .</w:t>
      </w:r>
      <w:proofErr w:type="spellStart"/>
      <w:r>
        <w:rPr>
          <w:rStyle w:val="Fett"/>
          <w:rFonts w:eastAsiaTheme="majorEastAsia"/>
        </w:rPr>
        <w:t>vj</w:t>
      </w:r>
      <w:proofErr w:type="spellEnd"/>
      <w:r>
        <w:rPr>
          <w:rStyle w:val="Fett"/>
          <w:rFonts w:eastAsiaTheme="majorEastAsia"/>
        </w:rPr>
        <w:t xml:space="preserve">. Cap. Ausgelegt durch D. Mart. Luth. </w:t>
      </w:r>
      <w:proofErr w:type="spellStart"/>
      <w:r>
        <w:rPr>
          <w:rStyle w:val="Fett"/>
          <w:rFonts w:eastAsiaTheme="majorEastAsia"/>
        </w:rPr>
        <w:t>Wittemberg</w:t>
      </w:r>
      <w:proofErr w:type="spellEnd"/>
      <w:r>
        <w:rPr>
          <w:rStyle w:val="Fett"/>
          <w:rFonts w:eastAsiaTheme="majorEastAsia"/>
        </w:rPr>
        <w:t xml:space="preserve">. </w:t>
      </w:r>
      <w:proofErr w:type="spellStart"/>
      <w:r>
        <w:rPr>
          <w:rStyle w:val="Fett"/>
          <w:rFonts w:eastAsiaTheme="majorEastAsia"/>
        </w:rPr>
        <w:t>M.D.XXXII</w:t>
      </w:r>
      <w:proofErr w:type="spellEnd"/>
      <w:r>
        <w:rPr>
          <w:rStyle w:val="Fett"/>
          <w:rFonts w:eastAsiaTheme="majorEastAsia"/>
        </w:rPr>
        <w:t>.</w:t>
      </w:r>
      <w:r>
        <w:t xml:space="preserve"> </w:t>
      </w:r>
    </w:p>
    <w:p w14:paraId="63DC13BD" w14:textId="77777777" w:rsidR="00707884" w:rsidRDefault="00707884" w:rsidP="00707884">
      <w:pPr>
        <w:pStyle w:val="StandardWeb"/>
      </w:pPr>
      <w:proofErr w:type="spellStart"/>
      <w:r>
        <w:rPr>
          <w:rStyle w:val="Fett"/>
          <w:rFonts w:eastAsiaTheme="majorEastAsia"/>
        </w:rPr>
        <w:t>Vnd</w:t>
      </w:r>
      <w:proofErr w:type="spellEnd"/>
      <w:r>
        <w:rPr>
          <w:rStyle w:val="Fett"/>
          <w:rFonts w:eastAsiaTheme="majorEastAsia"/>
        </w:rPr>
        <w:t xml:space="preserve"> der HERR sprach zu Mose/ Sage Aaron </w:t>
      </w:r>
      <w:proofErr w:type="spellStart"/>
      <w:r>
        <w:rPr>
          <w:rStyle w:val="Fett"/>
          <w:rFonts w:eastAsiaTheme="majorEastAsia"/>
        </w:rPr>
        <w:t>vnd</w:t>
      </w:r>
      <w:proofErr w:type="spellEnd"/>
      <w:r>
        <w:rPr>
          <w:rStyle w:val="Fett"/>
          <w:rFonts w:eastAsiaTheme="majorEastAsia"/>
        </w:rPr>
        <w:t xml:space="preserve"> seinen </w:t>
      </w:r>
      <w:proofErr w:type="spellStart"/>
      <w:r>
        <w:rPr>
          <w:rStyle w:val="Fett"/>
          <w:rFonts w:eastAsiaTheme="majorEastAsia"/>
        </w:rPr>
        <w:t>sönen</w:t>
      </w:r>
      <w:proofErr w:type="spellEnd"/>
      <w:r>
        <w:rPr>
          <w:rStyle w:val="Fett"/>
          <w:rFonts w:eastAsiaTheme="majorEastAsia"/>
        </w:rPr>
        <w:t xml:space="preserve">/ Also </w:t>
      </w:r>
      <w:proofErr w:type="spellStart"/>
      <w:r>
        <w:rPr>
          <w:rStyle w:val="Fett"/>
          <w:rFonts w:eastAsiaTheme="majorEastAsia"/>
        </w:rPr>
        <w:t>solt</w:t>
      </w:r>
      <w:proofErr w:type="spellEnd"/>
      <w:r>
        <w:rPr>
          <w:rStyle w:val="Fett"/>
          <w:rFonts w:eastAsiaTheme="majorEastAsia"/>
        </w:rPr>
        <w:t xml:space="preserve"> </w:t>
      </w:r>
      <w:proofErr w:type="spellStart"/>
      <w:r>
        <w:rPr>
          <w:rStyle w:val="Fett"/>
          <w:rFonts w:eastAsiaTheme="majorEastAsia"/>
        </w:rPr>
        <w:t>jr</w:t>
      </w:r>
      <w:proofErr w:type="spellEnd"/>
      <w:r>
        <w:rPr>
          <w:rStyle w:val="Fett"/>
          <w:rFonts w:eastAsiaTheme="majorEastAsia"/>
        </w:rPr>
        <w:t xml:space="preserve"> die </w:t>
      </w:r>
      <w:proofErr w:type="spellStart"/>
      <w:r>
        <w:rPr>
          <w:rStyle w:val="Fett"/>
          <w:rFonts w:eastAsiaTheme="majorEastAsia"/>
        </w:rPr>
        <w:t>kinder</w:t>
      </w:r>
      <w:proofErr w:type="spellEnd"/>
      <w:r>
        <w:rPr>
          <w:rStyle w:val="Fett"/>
          <w:rFonts w:eastAsiaTheme="majorEastAsia"/>
        </w:rPr>
        <w:t xml:space="preserve"> </w:t>
      </w:r>
      <w:proofErr w:type="spellStart"/>
      <w:r>
        <w:rPr>
          <w:rStyle w:val="Fett"/>
          <w:rFonts w:eastAsiaTheme="majorEastAsia"/>
        </w:rPr>
        <w:t>Jsrael</w:t>
      </w:r>
      <w:proofErr w:type="spellEnd"/>
      <w:r>
        <w:rPr>
          <w:rStyle w:val="Fett"/>
          <w:rFonts w:eastAsiaTheme="majorEastAsia"/>
        </w:rPr>
        <w:t xml:space="preserve"> </w:t>
      </w:r>
      <w:proofErr w:type="spellStart"/>
      <w:r>
        <w:rPr>
          <w:rStyle w:val="Fett"/>
          <w:rFonts w:eastAsiaTheme="majorEastAsia"/>
        </w:rPr>
        <w:t>segenen</w:t>
      </w:r>
      <w:proofErr w:type="spellEnd"/>
      <w:r>
        <w:rPr>
          <w:rStyle w:val="Fett"/>
          <w:rFonts w:eastAsiaTheme="majorEastAsia"/>
        </w:rPr>
        <w:t xml:space="preserve">/ </w:t>
      </w:r>
      <w:proofErr w:type="spellStart"/>
      <w:r>
        <w:rPr>
          <w:rStyle w:val="Fett"/>
          <w:rFonts w:eastAsiaTheme="majorEastAsia"/>
        </w:rPr>
        <w:t>vnd</w:t>
      </w:r>
      <w:proofErr w:type="spellEnd"/>
      <w:r>
        <w:rPr>
          <w:rStyle w:val="Fett"/>
          <w:rFonts w:eastAsiaTheme="majorEastAsia"/>
        </w:rPr>
        <w:t xml:space="preserve"> sprechen.</w:t>
      </w:r>
      <w:r>
        <w:t xml:space="preserve"> </w:t>
      </w:r>
    </w:p>
    <w:p w14:paraId="0CEE2EED" w14:textId="77777777" w:rsidR="00707884" w:rsidRDefault="00707884" w:rsidP="00707884">
      <w:pPr>
        <w:pStyle w:val="StandardWeb"/>
      </w:pPr>
      <w:r>
        <w:rPr>
          <w:rStyle w:val="Fett"/>
          <w:rFonts w:eastAsiaTheme="majorEastAsia"/>
        </w:rPr>
        <w:t xml:space="preserve">DER HERR </w:t>
      </w:r>
      <w:proofErr w:type="spellStart"/>
      <w:r>
        <w:rPr>
          <w:rStyle w:val="Fett"/>
          <w:rFonts w:eastAsiaTheme="majorEastAsia"/>
        </w:rPr>
        <w:t>segene</w:t>
      </w:r>
      <w:proofErr w:type="spellEnd"/>
      <w:r>
        <w:rPr>
          <w:rStyle w:val="Fett"/>
          <w:rFonts w:eastAsiaTheme="majorEastAsia"/>
        </w:rPr>
        <w:t xml:space="preserve"> dich </w:t>
      </w:r>
      <w:proofErr w:type="spellStart"/>
      <w:r>
        <w:rPr>
          <w:rStyle w:val="Fett"/>
          <w:rFonts w:eastAsiaTheme="majorEastAsia"/>
        </w:rPr>
        <w:t>Vnd</w:t>
      </w:r>
      <w:proofErr w:type="spellEnd"/>
      <w:r>
        <w:rPr>
          <w:rStyle w:val="Fett"/>
          <w:rFonts w:eastAsiaTheme="majorEastAsia"/>
        </w:rPr>
        <w:t xml:space="preserve"> </w:t>
      </w:r>
      <w:proofErr w:type="spellStart"/>
      <w:r>
        <w:rPr>
          <w:rStyle w:val="Fett"/>
          <w:rFonts w:eastAsiaTheme="majorEastAsia"/>
        </w:rPr>
        <w:t>behuete</w:t>
      </w:r>
      <w:proofErr w:type="spellEnd"/>
      <w:r>
        <w:rPr>
          <w:rStyle w:val="Fett"/>
          <w:rFonts w:eastAsiaTheme="majorEastAsia"/>
        </w:rPr>
        <w:t xml:space="preserve"> dich.</w:t>
      </w:r>
      <w:r>
        <w:br/>
      </w:r>
      <w:r>
        <w:rPr>
          <w:rStyle w:val="Fett"/>
          <w:rFonts w:eastAsiaTheme="majorEastAsia"/>
        </w:rPr>
        <w:t xml:space="preserve">DER HERR erleuchte sein </w:t>
      </w:r>
      <w:proofErr w:type="spellStart"/>
      <w:r>
        <w:rPr>
          <w:rStyle w:val="Fett"/>
          <w:rFonts w:eastAsiaTheme="majorEastAsia"/>
        </w:rPr>
        <w:t>angesicht</w:t>
      </w:r>
      <w:proofErr w:type="spellEnd"/>
      <w:r>
        <w:rPr>
          <w:rStyle w:val="Fett"/>
          <w:rFonts w:eastAsiaTheme="majorEastAsia"/>
        </w:rPr>
        <w:t xml:space="preserve"> </w:t>
      </w:r>
      <w:proofErr w:type="spellStart"/>
      <w:r>
        <w:rPr>
          <w:rStyle w:val="Fett"/>
          <w:rFonts w:eastAsiaTheme="majorEastAsia"/>
        </w:rPr>
        <w:t>vber</w:t>
      </w:r>
      <w:proofErr w:type="spellEnd"/>
      <w:r>
        <w:rPr>
          <w:rStyle w:val="Fett"/>
          <w:rFonts w:eastAsiaTheme="majorEastAsia"/>
        </w:rPr>
        <w:t xml:space="preserve"> dir/ </w:t>
      </w:r>
      <w:proofErr w:type="spellStart"/>
      <w:r>
        <w:rPr>
          <w:rStyle w:val="Fett"/>
          <w:rFonts w:eastAsiaTheme="majorEastAsia"/>
        </w:rPr>
        <w:t>vnd</w:t>
      </w:r>
      <w:proofErr w:type="spellEnd"/>
      <w:r>
        <w:rPr>
          <w:rStyle w:val="Fett"/>
          <w:rFonts w:eastAsiaTheme="majorEastAsia"/>
        </w:rPr>
        <w:t xml:space="preserve"> sey dir </w:t>
      </w:r>
      <w:proofErr w:type="spellStart"/>
      <w:r>
        <w:rPr>
          <w:rStyle w:val="Fett"/>
          <w:rFonts w:eastAsiaTheme="majorEastAsia"/>
        </w:rPr>
        <w:t>gnedig</w:t>
      </w:r>
      <w:proofErr w:type="spellEnd"/>
      <w:r>
        <w:rPr>
          <w:rStyle w:val="Fett"/>
          <w:rFonts w:eastAsiaTheme="majorEastAsia"/>
        </w:rPr>
        <w:t>.</w:t>
      </w:r>
      <w:r>
        <w:br/>
      </w:r>
      <w:r>
        <w:rPr>
          <w:rStyle w:val="Fett"/>
          <w:rFonts w:eastAsiaTheme="majorEastAsia"/>
        </w:rPr>
        <w:t xml:space="preserve">DER HERR erhebe sein </w:t>
      </w:r>
      <w:proofErr w:type="spellStart"/>
      <w:r>
        <w:rPr>
          <w:rStyle w:val="Fett"/>
          <w:rFonts w:eastAsiaTheme="majorEastAsia"/>
        </w:rPr>
        <w:t>angesicht</w:t>
      </w:r>
      <w:proofErr w:type="spellEnd"/>
      <w:r>
        <w:rPr>
          <w:rStyle w:val="Fett"/>
          <w:rFonts w:eastAsiaTheme="majorEastAsia"/>
        </w:rPr>
        <w:t xml:space="preserve"> </w:t>
      </w:r>
      <w:proofErr w:type="spellStart"/>
      <w:r>
        <w:rPr>
          <w:rStyle w:val="Fett"/>
          <w:rFonts w:eastAsiaTheme="majorEastAsia"/>
        </w:rPr>
        <w:t>vber</w:t>
      </w:r>
      <w:proofErr w:type="spellEnd"/>
      <w:r>
        <w:rPr>
          <w:rStyle w:val="Fett"/>
          <w:rFonts w:eastAsiaTheme="majorEastAsia"/>
        </w:rPr>
        <w:t xml:space="preserve"> dich/ </w:t>
      </w:r>
      <w:proofErr w:type="spellStart"/>
      <w:r>
        <w:rPr>
          <w:rStyle w:val="Fett"/>
          <w:rFonts w:eastAsiaTheme="majorEastAsia"/>
        </w:rPr>
        <w:t>vnd</w:t>
      </w:r>
      <w:proofErr w:type="spellEnd"/>
      <w:r>
        <w:rPr>
          <w:rStyle w:val="Fett"/>
          <w:rFonts w:eastAsiaTheme="majorEastAsia"/>
        </w:rPr>
        <w:t xml:space="preserve"> gebe dir friede.</w:t>
      </w:r>
      <w:r>
        <w:t xml:space="preserve"> </w:t>
      </w:r>
    </w:p>
    <w:p w14:paraId="288AF7D7" w14:textId="77777777" w:rsidR="00707884" w:rsidRDefault="00707884" w:rsidP="00707884">
      <w:pPr>
        <w:pStyle w:val="StandardWeb"/>
      </w:pPr>
      <w:r>
        <w:rPr>
          <w:rStyle w:val="Fett"/>
          <w:rFonts w:eastAsiaTheme="majorEastAsia"/>
        </w:rPr>
        <w:t xml:space="preserve">Denn sie sollen meinen </w:t>
      </w:r>
      <w:proofErr w:type="spellStart"/>
      <w:r>
        <w:rPr>
          <w:rStyle w:val="Fett"/>
          <w:rFonts w:eastAsiaTheme="majorEastAsia"/>
        </w:rPr>
        <w:t>namen</w:t>
      </w:r>
      <w:proofErr w:type="spellEnd"/>
      <w:r>
        <w:rPr>
          <w:rStyle w:val="Fett"/>
          <w:rFonts w:eastAsiaTheme="majorEastAsia"/>
        </w:rPr>
        <w:t xml:space="preserve"> legen </w:t>
      </w:r>
      <w:proofErr w:type="spellStart"/>
      <w:r>
        <w:rPr>
          <w:rStyle w:val="Fett"/>
          <w:rFonts w:eastAsiaTheme="majorEastAsia"/>
        </w:rPr>
        <w:t>auff</w:t>
      </w:r>
      <w:proofErr w:type="spellEnd"/>
      <w:r>
        <w:rPr>
          <w:rStyle w:val="Fett"/>
          <w:rFonts w:eastAsiaTheme="majorEastAsia"/>
        </w:rPr>
        <w:t xml:space="preserve"> die </w:t>
      </w:r>
      <w:proofErr w:type="spellStart"/>
      <w:r>
        <w:rPr>
          <w:rStyle w:val="Fett"/>
          <w:rFonts w:eastAsiaTheme="majorEastAsia"/>
        </w:rPr>
        <w:t>kinder</w:t>
      </w:r>
      <w:proofErr w:type="spellEnd"/>
      <w:r>
        <w:rPr>
          <w:rStyle w:val="Fett"/>
          <w:rFonts w:eastAsiaTheme="majorEastAsia"/>
        </w:rPr>
        <w:t xml:space="preserve"> Israel/ </w:t>
      </w:r>
      <w:proofErr w:type="spellStart"/>
      <w:r>
        <w:rPr>
          <w:rStyle w:val="Fett"/>
          <w:rFonts w:eastAsiaTheme="majorEastAsia"/>
        </w:rPr>
        <w:t>Vnd</w:t>
      </w:r>
      <w:proofErr w:type="spellEnd"/>
      <w:r>
        <w:rPr>
          <w:rStyle w:val="Fett"/>
          <w:rFonts w:eastAsiaTheme="majorEastAsia"/>
        </w:rPr>
        <w:t xml:space="preserve"> ich </w:t>
      </w:r>
      <w:proofErr w:type="spellStart"/>
      <w:r>
        <w:rPr>
          <w:rStyle w:val="Fett"/>
          <w:rFonts w:eastAsiaTheme="majorEastAsia"/>
        </w:rPr>
        <w:t>wil</w:t>
      </w:r>
      <w:proofErr w:type="spellEnd"/>
      <w:r>
        <w:rPr>
          <w:rStyle w:val="Fett"/>
          <w:rFonts w:eastAsiaTheme="majorEastAsia"/>
        </w:rPr>
        <w:t xml:space="preserve"> sie </w:t>
      </w:r>
      <w:proofErr w:type="spellStart"/>
      <w:r>
        <w:rPr>
          <w:rStyle w:val="Fett"/>
          <w:rFonts w:eastAsiaTheme="majorEastAsia"/>
        </w:rPr>
        <w:t>segenen</w:t>
      </w:r>
      <w:proofErr w:type="spellEnd"/>
      <w:r>
        <w:rPr>
          <w:rStyle w:val="Fett"/>
          <w:rFonts w:eastAsiaTheme="majorEastAsia"/>
        </w:rPr>
        <w:t>.</w:t>
      </w:r>
      <w:r>
        <w:t xml:space="preserve"> </w:t>
      </w:r>
    </w:p>
    <w:p w14:paraId="227EA367" w14:textId="77777777" w:rsidR="00707884" w:rsidRDefault="00707884" w:rsidP="00707884">
      <w:pPr>
        <w:pStyle w:val="berschrift2"/>
      </w:pPr>
      <w:r>
        <w:t xml:space="preserve">DER HERR </w:t>
      </w:r>
      <w:proofErr w:type="spellStart"/>
      <w:r>
        <w:t>segene</w:t>
      </w:r>
      <w:proofErr w:type="spellEnd"/>
      <w:r>
        <w:t xml:space="preserve"> dich/ </w:t>
      </w:r>
      <w:proofErr w:type="spellStart"/>
      <w:r>
        <w:t>vnd</w:t>
      </w:r>
      <w:proofErr w:type="spellEnd"/>
      <w:r>
        <w:t xml:space="preserve"> </w:t>
      </w:r>
      <w:proofErr w:type="spellStart"/>
      <w:r>
        <w:t>behuete</w:t>
      </w:r>
      <w:proofErr w:type="spellEnd"/>
      <w:r>
        <w:t xml:space="preserve"> dich.</w:t>
      </w:r>
    </w:p>
    <w:p w14:paraId="6F4F6A00" w14:textId="77777777" w:rsidR="00707884" w:rsidRDefault="00707884" w:rsidP="00707884">
      <w:pPr>
        <w:pStyle w:val="StandardWeb"/>
      </w:pPr>
      <w:proofErr w:type="spellStart"/>
      <w:r>
        <w:t>DAs</w:t>
      </w:r>
      <w:proofErr w:type="spellEnd"/>
      <w:r>
        <w:t xml:space="preserve"> Erste stuck dieses Segens betrifft das leibliche leben </w:t>
      </w:r>
      <w:proofErr w:type="spellStart"/>
      <w:r>
        <w:t>vnd</w:t>
      </w:r>
      <w:proofErr w:type="spellEnd"/>
      <w:r>
        <w:t xml:space="preserve"> </w:t>
      </w:r>
      <w:proofErr w:type="spellStart"/>
      <w:r>
        <w:t>güter</w:t>
      </w:r>
      <w:proofErr w:type="spellEnd"/>
      <w:r>
        <w:t xml:space="preserve">/ Wie </w:t>
      </w:r>
      <w:proofErr w:type="spellStart"/>
      <w:r>
        <w:t>jm</w:t>
      </w:r>
      <w:proofErr w:type="spellEnd"/>
      <w:r>
        <w:t xml:space="preserve"> Ersten Capitel des Ersten </w:t>
      </w:r>
      <w:proofErr w:type="spellStart"/>
      <w:r>
        <w:t>buchs</w:t>
      </w:r>
      <w:proofErr w:type="spellEnd"/>
      <w:r>
        <w:t xml:space="preserve"> Mosi/ </w:t>
      </w:r>
      <w:proofErr w:type="spellStart"/>
      <w:r>
        <w:t>vnd</w:t>
      </w:r>
      <w:proofErr w:type="spellEnd"/>
      <w:r>
        <w:t xml:space="preserve"> auch sonst/ off gesagt wird/ </w:t>
      </w:r>
      <w:proofErr w:type="spellStart"/>
      <w:r>
        <w:t>Vnd</w:t>
      </w:r>
      <w:proofErr w:type="spellEnd"/>
      <w:r>
        <w:t xml:space="preserve"> Gott </w:t>
      </w:r>
      <w:proofErr w:type="spellStart"/>
      <w:r>
        <w:t>segenet</w:t>
      </w:r>
      <w:proofErr w:type="spellEnd"/>
      <w:r>
        <w:t xml:space="preserve"> sie </w:t>
      </w:r>
      <w:proofErr w:type="spellStart"/>
      <w:r>
        <w:t>vnd</w:t>
      </w:r>
      <w:proofErr w:type="spellEnd"/>
      <w:r>
        <w:t xml:space="preserve"> sprach/ Wachset </w:t>
      </w:r>
      <w:proofErr w:type="spellStart"/>
      <w:r>
        <w:t>vnd</w:t>
      </w:r>
      <w:proofErr w:type="spellEnd"/>
      <w:r>
        <w:t xml:space="preserve"> seid fruchtbar/ Daher auch </w:t>
      </w:r>
      <w:proofErr w:type="spellStart"/>
      <w:r>
        <w:t>jnn</w:t>
      </w:r>
      <w:proofErr w:type="spellEnd"/>
      <w:r>
        <w:t xml:space="preserve"> der </w:t>
      </w:r>
      <w:proofErr w:type="spellStart"/>
      <w:r>
        <w:t>schrifft</w:t>
      </w:r>
      <w:proofErr w:type="spellEnd"/>
      <w:r>
        <w:t xml:space="preserve"> die gemeine weise ist zu reden/ Gib mir einen </w:t>
      </w:r>
      <w:proofErr w:type="spellStart"/>
      <w:r>
        <w:t>segen</w:t>
      </w:r>
      <w:proofErr w:type="spellEnd"/>
      <w:r>
        <w:t xml:space="preserve">/ </w:t>
      </w:r>
      <w:proofErr w:type="spellStart"/>
      <w:r>
        <w:t>Hastu</w:t>
      </w:r>
      <w:proofErr w:type="spellEnd"/>
      <w:r>
        <w:t xml:space="preserve"> nicht mehr </w:t>
      </w:r>
      <w:proofErr w:type="spellStart"/>
      <w:r>
        <w:t>segen</w:t>
      </w:r>
      <w:proofErr w:type="spellEnd"/>
      <w:r>
        <w:t xml:space="preserve">? Das ist/ Gib mir </w:t>
      </w:r>
      <w:proofErr w:type="spellStart"/>
      <w:r>
        <w:t>ettwas</w:t>
      </w:r>
      <w:proofErr w:type="spellEnd"/>
      <w:r>
        <w:t xml:space="preserve">/ als/ gut/ </w:t>
      </w:r>
      <w:proofErr w:type="spellStart"/>
      <w:r>
        <w:t>brod</w:t>
      </w:r>
      <w:proofErr w:type="spellEnd"/>
      <w:r>
        <w:t xml:space="preserve">/ </w:t>
      </w:r>
      <w:proofErr w:type="spellStart"/>
      <w:r>
        <w:t>kleid</w:t>
      </w:r>
      <w:proofErr w:type="spellEnd"/>
      <w:r>
        <w:t xml:space="preserve"> rc. Denn es ist alles eitel Gottes gaben/ </w:t>
      </w:r>
      <w:proofErr w:type="spellStart"/>
      <w:r>
        <w:t>vnd</w:t>
      </w:r>
      <w:proofErr w:type="spellEnd"/>
      <w:r>
        <w:t xml:space="preserve"> durch seinen </w:t>
      </w:r>
      <w:proofErr w:type="spellStart"/>
      <w:r>
        <w:t>segen</w:t>
      </w:r>
      <w:proofErr w:type="spellEnd"/>
      <w:r>
        <w:t xml:space="preserve"> haben wir/ was wir haben/ </w:t>
      </w:r>
      <w:proofErr w:type="spellStart"/>
      <w:r>
        <w:t>Vnd</w:t>
      </w:r>
      <w:proofErr w:type="spellEnd"/>
      <w:r>
        <w:t xml:space="preserve"> heisst auch </w:t>
      </w:r>
      <w:proofErr w:type="spellStart"/>
      <w:r>
        <w:t>darumb</w:t>
      </w:r>
      <w:proofErr w:type="spellEnd"/>
      <w:r>
        <w:t xml:space="preserve"> ein </w:t>
      </w:r>
      <w:proofErr w:type="spellStart"/>
      <w:r>
        <w:t>segen</w:t>
      </w:r>
      <w:proofErr w:type="spellEnd"/>
      <w:r>
        <w:t xml:space="preserve">/ das ist/ ein Gottes </w:t>
      </w:r>
      <w:proofErr w:type="spellStart"/>
      <w:r>
        <w:t>gabe</w:t>
      </w:r>
      <w:proofErr w:type="spellEnd"/>
      <w:r>
        <w:t xml:space="preserve">/ die er </w:t>
      </w:r>
      <w:proofErr w:type="spellStart"/>
      <w:r>
        <w:t>vns</w:t>
      </w:r>
      <w:proofErr w:type="spellEnd"/>
      <w:r>
        <w:t xml:space="preserve"> durch seinen </w:t>
      </w:r>
      <w:proofErr w:type="spellStart"/>
      <w:r>
        <w:t>segen</w:t>
      </w:r>
      <w:proofErr w:type="spellEnd"/>
      <w:r>
        <w:t xml:space="preserve"> gibt. </w:t>
      </w:r>
    </w:p>
    <w:p w14:paraId="54A27C0F" w14:textId="77777777" w:rsidR="00707884" w:rsidRDefault="00707884" w:rsidP="00707884">
      <w:pPr>
        <w:pStyle w:val="StandardWeb"/>
      </w:pPr>
      <w:r>
        <w:t xml:space="preserve">So </w:t>
      </w:r>
      <w:proofErr w:type="spellStart"/>
      <w:r>
        <w:t>wündscht</w:t>
      </w:r>
      <w:proofErr w:type="spellEnd"/>
      <w:r>
        <w:t xml:space="preserve"> nu dieser Segen dem </w:t>
      </w:r>
      <w:proofErr w:type="spellStart"/>
      <w:r>
        <w:t>volck</w:t>
      </w:r>
      <w:proofErr w:type="spellEnd"/>
      <w:r>
        <w:t xml:space="preserve">/ das </w:t>
      </w:r>
      <w:proofErr w:type="spellStart"/>
      <w:r>
        <w:t>jm</w:t>
      </w:r>
      <w:proofErr w:type="spellEnd"/>
      <w:r>
        <w:t xml:space="preserve"> Gott wolle glück </w:t>
      </w:r>
      <w:proofErr w:type="spellStart"/>
      <w:r>
        <w:t>vnd</w:t>
      </w:r>
      <w:proofErr w:type="spellEnd"/>
      <w:r>
        <w:t xml:space="preserve"> alles gut geben/ </w:t>
      </w:r>
      <w:proofErr w:type="spellStart"/>
      <w:r>
        <w:t>vnd</w:t>
      </w:r>
      <w:proofErr w:type="spellEnd"/>
      <w:r>
        <w:t xml:space="preserve"> auch </w:t>
      </w:r>
      <w:proofErr w:type="spellStart"/>
      <w:r>
        <w:t>behueten</w:t>
      </w:r>
      <w:proofErr w:type="spellEnd"/>
      <w:r>
        <w:t xml:space="preserve"> </w:t>
      </w:r>
      <w:proofErr w:type="spellStart"/>
      <w:r>
        <w:t>vnd</w:t>
      </w:r>
      <w:proofErr w:type="spellEnd"/>
      <w:r>
        <w:t xml:space="preserve"> erhalten/ Nemlich/ das es erstlich an </w:t>
      </w:r>
      <w:proofErr w:type="spellStart"/>
      <w:r>
        <w:t>jm</w:t>
      </w:r>
      <w:proofErr w:type="spellEnd"/>
      <w:r>
        <w:t xml:space="preserve"> </w:t>
      </w:r>
      <w:proofErr w:type="spellStart"/>
      <w:r>
        <w:t>selbs</w:t>
      </w:r>
      <w:proofErr w:type="spellEnd"/>
      <w:r>
        <w:t xml:space="preserve"> leiblich fruchtbar sey/ </w:t>
      </w:r>
      <w:proofErr w:type="spellStart"/>
      <w:r>
        <w:t>trew</w:t>
      </w:r>
      <w:proofErr w:type="spellEnd"/>
      <w:r>
        <w:t xml:space="preserve"> </w:t>
      </w:r>
      <w:proofErr w:type="spellStart"/>
      <w:r>
        <w:t>ehlich</w:t>
      </w:r>
      <w:proofErr w:type="spellEnd"/>
      <w:r>
        <w:t xml:space="preserve"> </w:t>
      </w:r>
      <w:proofErr w:type="spellStart"/>
      <w:r>
        <w:t>gemalh</w:t>
      </w:r>
      <w:proofErr w:type="spellEnd"/>
      <w:r>
        <w:t xml:space="preserve">/ </w:t>
      </w:r>
      <w:proofErr w:type="spellStart"/>
      <w:r>
        <w:t>narung</w:t>
      </w:r>
      <w:proofErr w:type="spellEnd"/>
      <w:r>
        <w:t xml:space="preserve">/ </w:t>
      </w:r>
      <w:proofErr w:type="spellStart"/>
      <w:r>
        <w:t>kleider</w:t>
      </w:r>
      <w:proofErr w:type="spellEnd"/>
      <w:r>
        <w:t xml:space="preserve">/ </w:t>
      </w:r>
      <w:proofErr w:type="spellStart"/>
      <w:r>
        <w:t>vnd</w:t>
      </w:r>
      <w:proofErr w:type="spellEnd"/>
      <w:r>
        <w:t xml:space="preserve"> alles was not ist zu diesem leiblichem leben habe/ Es sey haus/ hoff/ </w:t>
      </w:r>
      <w:proofErr w:type="spellStart"/>
      <w:r>
        <w:t>acker</w:t>
      </w:r>
      <w:proofErr w:type="spellEnd"/>
      <w:r>
        <w:t xml:space="preserve">/ </w:t>
      </w:r>
      <w:proofErr w:type="spellStart"/>
      <w:r>
        <w:t>viehe</w:t>
      </w:r>
      <w:proofErr w:type="spellEnd"/>
      <w:r>
        <w:t xml:space="preserve">/ </w:t>
      </w:r>
      <w:proofErr w:type="spellStart"/>
      <w:r>
        <w:t>gesinde</w:t>
      </w:r>
      <w:proofErr w:type="spellEnd"/>
      <w:r>
        <w:t xml:space="preserve">/ </w:t>
      </w:r>
      <w:proofErr w:type="spellStart"/>
      <w:r>
        <w:t>Vnd</w:t>
      </w:r>
      <w:proofErr w:type="spellEnd"/>
      <w:r>
        <w:t xml:space="preserve"> wenn ers nu gibt/ </w:t>
      </w:r>
      <w:proofErr w:type="spellStart"/>
      <w:r>
        <w:t>vnd</w:t>
      </w:r>
      <w:proofErr w:type="spellEnd"/>
      <w:r>
        <w:t xml:space="preserve"> wirs haben/ das ers auch </w:t>
      </w:r>
      <w:proofErr w:type="spellStart"/>
      <w:r>
        <w:t>behuete</w:t>
      </w:r>
      <w:proofErr w:type="spellEnd"/>
      <w:r>
        <w:t xml:space="preserve"> </w:t>
      </w:r>
      <w:proofErr w:type="spellStart"/>
      <w:r>
        <w:t>vnd</w:t>
      </w:r>
      <w:proofErr w:type="spellEnd"/>
      <w:r>
        <w:t xml:space="preserve"> </w:t>
      </w:r>
      <w:proofErr w:type="spellStart"/>
      <w:r>
        <w:t>beware</w:t>
      </w:r>
      <w:proofErr w:type="spellEnd"/>
      <w:r>
        <w:t xml:space="preserve">/ Als den leib für </w:t>
      </w:r>
      <w:proofErr w:type="spellStart"/>
      <w:r>
        <w:t>kranckheit</w:t>
      </w:r>
      <w:proofErr w:type="spellEnd"/>
      <w:r>
        <w:t xml:space="preserve"> </w:t>
      </w:r>
      <w:proofErr w:type="spellStart"/>
      <w:r>
        <w:t>vnd</w:t>
      </w:r>
      <w:proofErr w:type="spellEnd"/>
      <w:r>
        <w:t xml:space="preserve"> plagen/ das </w:t>
      </w:r>
      <w:proofErr w:type="spellStart"/>
      <w:r>
        <w:t>viehe</w:t>
      </w:r>
      <w:proofErr w:type="spellEnd"/>
      <w:r>
        <w:t xml:space="preserve">/ haus/ </w:t>
      </w:r>
      <w:proofErr w:type="spellStart"/>
      <w:r>
        <w:t>acker</w:t>
      </w:r>
      <w:proofErr w:type="spellEnd"/>
      <w:r>
        <w:t xml:space="preserve"> </w:t>
      </w:r>
      <w:proofErr w:type="spellStart"/>
      <w:r>
        <w:t>fur</w:t>
      </w:r>
      <w:proofErr w:type="spellEnd"/>
      <w:r>
        <w:t xml:space="preserve"> </w:t>
      </w:r>
      <w:proofErr w:type="spellStart"/>
      <w:r>
        <w:t>fewr</w:t>
      </w:r>
      <w:proofErr w:type="spellEnd"/>
      <w:r>
        <w:t xml:space="preserve">/ </w:t>
      </w:r>
      <w:proofErr w:type="spellStart"/>
      <w:r>
        <w:t>wasser</w:t>
      </w:r>
      <w:proofErr w:type="spellEnd"/>
      <w:r>
        <w:t xml:space="preserve">/ </w:t>
      </w:r>
      <w:proofErr w:type="spellStart"/>
      <w:r>
        <w:t>vngewitter</w:t>
      </w:r>
      <w:proofErr w:type="spellEnd"/>
      <w:r>
        <w:t xml:space="preserve"> </w:t>
      </w:r>
      <w:proofErr w:type="spellStart"/>
      <w:r>
        <w:t>vnd</w:t>
      </w:r>
      <w:proofErr w:type="spellEnd"/>
      <w:r>
        <w:t xml:space="preserve"> </w:t>
      </w:r>
      <w:proofErr w:type="spellStart"/>
      <w:r>
        <w:t>allerley</w:t>
      </w:r>
      <w:proofErr w:type="spellEnd"/>
      <w:r>
        <w:t xml:space="preserve"> schaden. </w:t>
      </w:r>
    </w:p>
    <w:p w14:paraId="787E213D" w14:textId="77777777" w:rsidR="00707884" w:rsidRDefault="00707884" w:rsidP="00707884">
      <w:pPr>
        <w:pStyle w:val="StandardWeb"/>
      </w:pPr>
      <w:proofErr w:type="spellStart"/>
      <w:r>
        <w:t>Vnd</w:t>
      </w:r>
      <w:proofErr w:type="spellEnd"/>
      <w:r>
        <w:t xml:space="preserve"> </w:t>
      </w:r>
      <w:proofErr w:type="spellStart"/>
      <w:r>
        <w:t>leret</w:t>
      </w:r>
      <w:proofErr w:type="spellEnd"/>
      <w:r>
        <w:t xml:space="preserve"> </w:t>
      </w:r>
      <w:proofErr w:type="spellStart"/>
      <w:r>
        <w:t>vns</w:t>
      </w:r>
      <w:proofErr w:type="spellEnd"/>
      <w:r>
        <w:t xml:space="preserve"> solcher Segen daneben/ das wir </w:t>
      </w:r>
      <w:proofErr w:type="spellStart"/>
      <w:r>
        <w:t>danckbar</w:t>
      </w:r>
      <w:proofErr w:type="spellEnd"/>
      <w:r>
        <w:t xml:space="preserve"> sein sollen </w:t>
      </w:r>
      <w:proofErr w:type="spellStart"/>
      <w:r>
        <w:t>vnd</w:t>
      </w:r>
      <w:proofErr w:type="spellEnd"/>
      <w:r>
        <w:t xml:space="preserve"> erkennen/ das </w:t>
      </w:r>
      <w:proofErr w:type="spellStart"/>
      <w:r>
        <w:t>vnser</w:t>
      </w:r>
      <w:proofErr w:type="spellEnd"/>
      <w:r>
        <w:t xml:space="preserve"> leib </w:t>
      </w:r>
      <w:proofErr w:type="spellStart"/>
      <w:r>
        <w:t>vnd</w:t>
      </w:r>
      <w:proofErr w:type="spellEnd"/>
      <w:r>
        <w:t xml:space="preserve"> leben/ </w:t>
      </w:r>
      <w:proofErr w:type="spellStart"/>
      <w:r>
        <w:t>sampt</w:t>
      </w:r>
      <w:proofErr w:type="spellEnd"/>
      <w:r>
        <w:t xml:space="preserve"> allen </w:t>
      </w:r>
      <w:proofErr w:type="spellStart"/>
      <w:r>
        <w:t>gütern</w:t>
      </w:r>
      <w:proofErr w:type="spellEnd"/>
      <w:r>
        <w:t xml:space="preserve"> </w:t>
      </w:r>
      <w:proofErr w:type="spellStart"/>
      <w:r>
        <w:t>vnd</w:t>
      </w:r>
      <w:proofErr w:type="spellEnd"/>
      <w:r>
        <w:t xml:space="preserve"> </w:t>
      </w:r>
      <w:proofErr w:type="spellStart"/>
      <w:r>
        <w:t>notturfft</w:t>
      </w:r>
      <w:proofErr w:type="spellEnd"/>
      <w:r>
        <w:t xml:space="preserve">/ nicht durch </w:t>
      </w:r>
      <w:proofErr w:type="spellStart"/>
      <w:r>
        <w:t>vnser</w:t>
      </w:r>
      <w:proofErr w:type="spellEnd"/>
      <w:r>
        <w:t xml:space="preserve"> </w:t>
      </w:r>
      <w:proofErr w:type="spellStart"/>
      <w:r>
        <w:t>werck</w:t>
      </w:r>
      <w:proofErr w:type="spellEnd"/>
      <w:r>
        <w:t xml:space="preserve"> noch </w:t>
      </w:r>
      <w:proofErr w:type="spellStart"/>
      <w:r>
        <w:t>erbeit</w:t>
      </w:r>
      <w:proofErr w:type="spellEnd"/>
      <w:r>
        <w:t xml:space="preserve">/ gemacht noch gewonnen werden </w:t>
      </w:r>
      <w:proofErr w:type="spellStart"/>
      <w:r>
        <w:t>mügen</w:t>
      </w:r>
      <w:proofErr w:type="spellEnd"/>
      <w:r>
        <w:t xml:space="preserve">/ Auch nicht durch </w:t>
      </w:r>
      <w:proofErr w:type="spellStart"/>
      <w:r>
        <w:t>vnsern</w:t>
      </w:r>
      <w:proofErr w:type="spellEnd"/>
      <w:r>
        <w:t xml:space="preserve"> </w:t>
      </w:r>
      <w:proofErr w:type="spellStart"/>
      <w:r>
        <w:t>vleis</w:t>
      </w:r>
      <w:proofErr w:type="spellEnd"/>
      <w:r>
        <w:t xml:space="preserve"> </w:t>
      </w:r>
      <w:proofErr w:type="spellStart"/>
      <w:r>
        <w:t>vnd</w:t>
      </w:r>
      <w:proofErr w:type="spellEnd"/>
      <w:r>
        <w:t xml:space="preserve"> sorge/ </w:t>
      </w:r>
      <w:proofErr w:type="spellStart"/>
      <w:r>
        <w:t>bewaret</w:t>
      </w:r>
      <w:proofErr w:type="spellEnd"/>
      <w:r>
        <w:t xml:space="preserve"> noch erhalten werden/ Sondern/ Es ist alles Gottes Segen/ Gottes </w:t>
      </w:r>
      <w:proofErr w:type="spellStart"/>
      <w:r>
        <w:t>huet</w:t>
      </w:r>
      <w:proofErr w:type="spellEnd"/>
      <w:r>
        <w:t xml:space="preserve"> </w:t>
      </w:r>
      <w:proofErr w:type="spellStart"/>
      <w:r>
        <w:t>vnd</w:t>
      </w:r>
      <w:proofErr w:type="spellEnd"/>
      <w:r>
        <w:t xml:space="preserve"> sorge/ Nicht/ das wir </w:t>
      </w:r>
      <w:proofErr w:type="spellStart"/>
      <w:r>
        <w:t>darumb</w:t>
      </w:r>
      <w:proofErr w:type="spellEnd"/>
      <w:r>
        <w:t xml:space="preserve"> </w:t>
      </w:r>
      <w:proofErr w:type="spellStart"/>
      <w:r>
        <w:t>solten</w:t>
      </w:r>
      <w:proofErr w:type="spellEnd"/>
      <w:r>
        <w:t xml:space="preserve"> </w:t>
      </w:r>
      <w:proofErr w:type="spellStart"/>
      <w:r>
        <w:t>müssig</w:t>
      </w:r>
      <w:proofErr w:type="spellEnd"/>
      <w:r>
        <w:t xml:space="preserve"> gehen/ nichts erbieten/ noch </w:t>
      </w:r>
      <w:proofErr w:type="spellStart"/>
      <w:r>
        <w:t>hueten</w:t>
      </w:r>
      <w:proofErr w:type="spellEnd"/>
      <w:r>
        <w:t xml:space="preserve">/ Sondern sollen das </w:t>
      </w:r>
      <w:proofErr w:type="spellStart"/>
      <w:r>
        <w:t>vnser</w:t>
      </w:r>
      <w:proofErr w:type="spellEnd"/>
      <w:r>
        <w:t xml:space="preserve"> thun/ mit </w:t>
      </w:r>
      <w:proofErr w:type="spellStart"/>
      <w:r>
        <w:t>erbeiten</w:t>
      </w:r>
      <w:proofErr w:type="spellEnd"/>
      <w:r>
        <w:t xml:space="preserve"> </w:t>
      </w:r>
      <w:proofErr w:type="spellStart"/>
      <w:r>
        <w:t>vnd</w:t>
      </w:r>
      <w:proofErr w:type="spellEnd"/>
      <w:r>
        <w:t xml:space="preserve"> </w:t>
      </w:r>
      <w:proofErr w:type="spellStart"/>
      <w:r>
        <w:t>hueten</w:t>
      </w:r>
      <w:proofErr w:type="spellEnd"/>
      <w:r>
        <w:t xml:space="preserve">/ Aber doch wissen/ das Gott müsse das </w:t>
      </w:r>
      <w:proofErr w:type="spellStart"/>
      <w:r>
        <w:t>gedeyen</w:t>
      </w:r>
      <w:proofErr w:type="spellEnd"/>
      <w:r>
        <w:t xml:space="preserve"> </w:t>
      </w:r>
      <w:proofErr w:type="spellStart"/>
      <w:r>
        <w:t>vnd</w:t>
      </w:r>
      <w:proofErr w:type="spellEnd"/>
      <w:r>
        <w:t xml:space="preserve"> geraten geben/ </w:t>
      </w:r>
      <w:proofErr w:type="spellStart"/>
      <w:r>
        <w:t>jnn</w:t>
      </w:r>
      <w:proofErr w:type="spellEnd"/>
      <w:r>
        <w:t xml:space="preserve"> </w:t>
      </w:r>
      <w:proofErr w:type="spellStart"/>
      <w:r>
        <w:t>vnser</w:t>
      </w:r>
      <w:proofErr w:type="spellEnd"/>
      <w:r>
        <w:t xml:space="preserve"> </w:t>
      </w:r>
      <w:proofErr w:type="spellStart"/>
      <w:r>
        <w:t>erbeit</w:t>
      </w:r>
      <w:proofErr w:type="spellEnd"/>
      <w:r>
        <w:t xml:space="preserve"> </w:t>
      </w:r>
      <w:proofErr w:type="spellStart"/>
      <w:r>
        <w:t>vnd</w:t>
      </w:r>
      <w:proofErr w:type="spellEnd"/>
      <w:r>
        <w:t xml:space="preserve"> </w:t>
      </w:r>
      <w:proofErr w:type="spellStart"/>
      <w:r>
        <w:t>huet</w:t>
      </w:r>
      <w:proofErr w:type="spellEnd"/>
      <w:r>
        <w:t xml:space="preserve">/ Wie Sanct Paulus </w:t>
      </w:r>
      <w:proofErr w:type="spellStart"/>
      <w:r>
        <w:t>leret</w:t>
      </w:r>
      <w:proofErr w:type="spellEnd"/>
      <w:r>
        <w:t xml:space="preserve"> </w:t>
      </w:r>
      <w:proofErr w:type="spellStart"/>
      <w:r>
        <w:t>jnn</w:t>
      </w:r>
      <w:proofErr w:type="spellEnd"/>
      <w:r>
        <w:t xml:space="preserve"> der Ersten Epistel an die Corinther am dritten Capitel/ Ich hab </w:t>
      </w:r>
      <w:proofErr w:type="spellStart"/>
      <w:r>
        <w:t>gepflantzet</w:t>
      </w:r>
      <w:proofErr w:type="spellEnd"/>
      <w:r>
        <w:t xml:space="preserve">/ Apollo hat begossen/ aber Gott hat das </w:t>
      </w:r>
      <w:proofErr w:type="spellStart"/>
      <w:r>
        <w:t>gedeyen</w:t>
      </w:r>
      <w:proofErr w:type="spellEnd"/>
      <w:r>
        <w:t xml:space="preserve"> gegeben. </w:t>
      </w:r>
    </w:p>
    <w:p w14:paraId="19CE208A" w14:textId="77777777" w:rsidR="00707884" w:rsidRDefault="00707884" w:rsidP="00707884">
      <w:pPr>
        <w:pStyle w:val="StandardWeb"/>
      </w:pPr>
      <w:r>
        <w:t xml:space="preserve">Denn wir sehen/ wie </w:t>
      </w:r>
      <w:proofErr w:type="spellStart"/>
      <w:r>
        <w:t>vnzeliche</w:t>
      </w:r>
      <w:proofErr w:type="spellEnd"/>
      <w:r>
        <w:t xml:space="preserve"> </w:t>
      </w:r>
      <w:proofErr w:type="spellStart"/>
      <w:r>
        <w:t>kranckheit</w:t>
      </w:r>
      <w:proofErr w:type="spellEnd"/>
      <w:r>
        <w:t xml:space="preserve"> </w:t>
      </w:r>
      <w:proofErr w:type="spellStart"/>
      <w:r>
        <w:t>vnd</w:t>
      </w:r>
      <w:proofErr w:type="spellEnd"/>
      <w:r>
        <w:t xml:space="preserve"> gebrechen </w:t>
      </w:r>
      <w:proofErr w:type="spellStart"/>
      <w:r>
        <w:t>vnserm</w:t>
      </w:r>
      <w:proofErr w:type="spellEnd"/>
      <w:r>
        <w:t xml:space="preserve"> eigen leibe/ </w:t>
      </w:r>
      <w:proofErr w:type="spellStart"/>
      <w:r>
        <w:t>weibern</w:t>
      </w:r>
      <w:proofErr w:type="spellEnd"/>
      <w:r>
        <w:t xml:space="preserve">/ </w:t>
      </w:r>
      <w:proofErr w:type="spellStart"/>
      <w:r>
        <w:t>kindern</w:t>
      </w:r>
      <w:proofErr w:type="spellEnd"/>
      <w:r>
        <w:t xml:space="preserve">/ </w:t>
      </w:r>
      <w:proofErr w:type="spellStart"/>
      <w:r>
        <w:t>gesinde</w:t>
      </w:r>
      <w:proofErr w:type="spellEnd"/>
      <w:r>
        <w:t xml:space="preserve">/ Wie </w:t>
      </w:r>
      <w:proofErr w:type="spellStart"/>
      <w:r>
        <w:t>vnzeliche</w:t>
      </w:r>
      <w:proofErr w:type="spellEnd"/>
      <w:r>
        <w:t xml:space="preserve"> schaden </w:t>
      </w:r>
      <w:proofErr w:type="spellStart"/>
      <w:r>
        <w:t>vnd</w:t>
      </w:r>
      <w:proofErr w:type="spellEnd"/>
      <w:r>
        <w:t xml:space="preserve"> </w:t>
      </w:r>
      <w:proofErr w:type="spellStart"/>
      <w:r>
        <w:t>vnzifer</w:t>
      </w:r>
      <w:proofErr w:type="spellEnd"/>
      <w:r>
        <w:t xml:space="preserve"> den </w:t>
      </w:r>
      <w:proofErr w:type="spellStart"/>
      <w:r>
        <w:t>früchten</w:t>
      </w:r>
      <w:proofErr w:type="spellEnd"/>
      <w:r>
        <w:t xml:space="preserve"> </w:t>
      </w:r>
      <w:proofErr w:type="spellStart"/>
      <w:r>
        <w:t>vnd</w:t>
      </w:r>
      <w:proofErr w:type="spellEnd"/>
      <w:r>
        <w:t xml:space="preserve"> andern </w:t>
      </w:r>
      <w:proofErr w:type="spellStart"/>
      <w:r>
        <w:t>gütern</w:t>
      </w:r>
      <w:proofErr w:type="spellEnd"/>
      <w:r>
        <w:t xml:space="preserve"> </w:t>
      </w:r>
      <w:proofErr w:type="spellStart"/>
      <w:r>
        <w:t>widderfaren</w:t>
      </w:r>
      <w:proofErr w:type="spellEnd"/>
      <w:r>
        <w:t xml:space="preserve"> </w:t>
      </w:r>
      <w:proofErr w:type="spellStart"/>
      <w:r>
        <w:t>kan</w:t>
      </w:r>
      <w:proofErr w:type="spellEnd"/>
      <w:r>
        <w:t xml:space="preserve">/ </w:t>
      </w:r>
      <w:proofErr w:type="spellStart"/>
      <w:r>
        <w:t>vnd</w:t>
      </w:r>
      <w:proofErr w:type="spellEnd"/>
      <w:r>
        <w:t xml:space="preserve"> </w:t>
      </w:r>
      <w:proofErr w:type="spellStart"/>
      <w:r>
        <w:t>teglich</w:t>
      </w:r>
      <w:proofErr w:type="spellEnd"/>
      <w:r>
        <w:t xml:space="preserve"> </w:t>
      </w:r>
      <w:proofErr w:type="spellStart"/>
      <w:r>
        <w:t>widderferet</w:t>
      </w:r>
      <w:proofErr w:type="spellEnd"/>
      <w:r>
        <w:t xml:space="preserve">/ das nicht </w:t>
      </w:r>
      <w:proofErr w:type="spellStart"/>
      <w:r>
        <w:t>müglich</w:t>
      </w:r>
      <w:proofErr w:type="spellEnd"/>
      <w:r>
        <w:t xml:space="preserve"> ist/ aus </w:t>
      </w:r>
      <w:proofErr w:type="spellStart"/>
      <w:r>
        <w:t>vnser</w:t>
      </w:r>
      <w:proofErr w:type="spellEnd"/>
      <w:r>
        <w:t xml:space="preserve"> macht </w:t>
      </w:r>
      <w:proofErr w:type="spellStart"/>
      <w:r>
        <w:t>odder</w:t>
      </w:r>
      <w:proofErr w:type="spellEnd"/>
      <w:r>
        <w:t xml:space="preserve"> </w:t>
      </w:r>
      <w:proofErr w:type="spellStart"/>
      <w:r>
        <w:t>witze</w:t>
      </w:r>
      <w:proofErr w:type="spellEnd"/>
      <w:r>
        <w:t xml:space="preserve"> ein </w:t>
      </w:r>
      <w:proofErr w:type="spellStart"/>
      <w:r>
        <w:t>hünlin</w:t>
      </w:r>
      <w:proofErr w:type="spellEnd"/>
      <w:r>
        <w:t xml:space="preserve"> </w:t>
      </w:r>
      <w:proofErr w:type="spellStart"/>
      <w:r>
        <w:t>odder</w:t>
      </w:r>
      <w:proofErr w:type="spellEnd"/>
      <w:r>
        <w:t xml:space="preserve"> </w:t>
      </w:r>
      <w:proofErr w:type="spellStart"/>
      <w:r>
        <w:t>fercklin</w:t>
      </w:r>
      <w:proofErr w:type="spellEnd"/>
      <w:r>
        <w:t xml:space="preserve">/ ja auch nicht ein </w:t>
      </w:r>
      <w:proofErr w:type="spellStart"/>
      <w:r>
        <w:t>körnlin</w:t>
      </w:r>
      <w:proofErr w:type="spellEnd"/>
      <w:r>
        <w:t xml:space="preserve"> </w:t>
      </w:r>
      <w:proofErr w:type="spellStart"/>
      <w:r>
        <w:t>odder</w:t>
      </w:r>
      <w:proofErr w:type="spellEnd"/>
      <w:r>
        <w:t xml:space="preserve"> </w:t>
      </w:r>
      <w:proofErr w:type="spellStart"/>
      <w:r>
        <w:t>helmlin</w:t>
      </w:r>
      <w:proofErr w:type="spellEnd"/>
      <w:r>
        <w:t xml:space="preserve"> zu erhalten </w:t>
      </w:r>
      <w:proofErr w:type="spellStart"/>
      <w:r>
        <w:t>odder</w:t>
      </w:r>
      <w:proofErr w:type="spellEnd"/>
      <w:r>
        <w:t xml:space="preserve"> </w:t>
      </w:r>
      <w:proofErr w:type="spellStart"/>
      <w:r>
        <w:t>behueten</w:t>
      </w:r>
      <w:proofErr w:type="spellEnd"/>
      <w:r>
        <w:t xml:space="preserve">/ schweige/ das wirs machen </w:t>
      </w:r>
      <w:proofErr w:type="spellStart"/>
      <w:r>
        <w:t>odder</w:t>
      </w:r>
      <w:proofErr w:type="spellEnd"/>
      <w:r>
        <w:t xml:space="preserve"> schaffen </w:t>
      </w:r>
      <w:proofErr w:type="spellStart"/>
      <w:r>
        <w:t>solten</w:t>
      </w:r>
      <w:proofErr w:type="spellEnd"/>
      <w:r>
        <w:t xml:space="preserve">/ Der </w:t>
      </w:r>
      <w:proofErr w:type="spellStart"/>
      <w:r>
        <w:t>Schepffer</w:t>
      </w:r>
      <w:proofErr w:type="spellEnd"/>
      <w:r>
        <w:t xml:space="preserve">/ der es </w:t>
      </w:r>
      <w:proofErr w:type="spellStart"/>
      <w:r>
        <w:t>vns</w:t>
      </w:r>
      <w:proofErr w:type="spellEnd"/>
      <w:r>
        <w:t xml:space="preserve"> alles schaffet </w:t>
      </w:r>
      <w:proofErr w:type="spellStart"/>
      <w:r>
        <w:t>vnd</w:t>
      </w:r>
      <w:proofErr w:type="spellEnd"/>
      <w:r>
        <w:t xml:space="preserve"> gibt/ der </w:t>
      </w:r>
      <w:proofErr w:type="spellStart"/>
      <w:r>
        <w:t>mus</w:t>
      </w:r>
      <w:proofErr w:type="spellEnd"/>
      <w:r>
        <w:t xml:space="preserve"> auch alles </w:t>
      </w:r>
      <w:proofErr w:type="spellStart"/>
      <w:r>
        <w:t>behueten</w:t>
      </w:r>
      <w:proofErr w:type="spellEnd"/>
      <w:r>
        <w:t xml:space="preserve"> </w:t>
      </w:r>
      <w:proofErr w:type="spellStart"/>
      <w:r>
        <w:t>vnd</w:t>
      </w:r>
      <w:proofErr w:type="spellEnd"/>
      <w:r>
        <w:t xml:space="preserve"> erhalten/ on/ das wir </w:t>
      </w:r>
      <w:proofErr w:type="spellStart"/>
      <w:r>
        <w:t>erbeiten</w:t>
      </w:r>
      <w:proofErr w:type="spellEnd"/>
      <w:r>
        <w:t xml:space="preserve"> müssen/ </w:t>
      </w:r>
      <w:proofErr w:type="spellStart"/>
      <w:r>
        <w:t>vnd</w:t>
      </w:r>
      <w:proofErr w:type="spellEnd"/>
      <w:r>
        <w:t xml:space="preserve"> nicht </w:t>
      </w:r>
      <w:proofErr w:type="spellStart"/>
      <w:r>
        <w:t>müssig</w:t>
      </w:r>
      <w:proofErr w:type="spellEnd"/>
      <w:r>
        <w:t xml:space="preserve"> noch lass gehen. </w:t>
      </w:r>
    </w:p>
    <w:p w14:paraId="18A41830" w14:textId="77777777" w:rsidR="00707884" w:rsidRDefault="00707884" w:rsidP="00707884">
      <w:pPr>
        <w:pStyle w:val="berschrift2"/>
      </w:pPr>
      <w:r>
        <w:t xml:space="preserve">Der HERR erleuchte sein </w:t>
      </w:r>
      <w:proofErr w:type="spellStart"/>
      <w:r>
        <w:t>angesicht</w:t>
      </w:r>
      <w:proofErr w:type="spellEnd"/>
      <w:r>
        <w:t xml:space="preserve"> </w:t>
      </w:r>
      <w:proofErr w:type="spellStart"/>
      <w:r>
        <w:t>vber</w:t>
      </w:r>
      <w:proofErr w:type="spellEnd"/>
      <w:r>
        <w:t xml:space="preserve"> dir/ </w:t>
      </w:r>
      <w:proofErr w:type="spellStart"/>
      <w:r>
        <w:t>vnd</w:t>
      </w:r>
      <w:proofErr w:type="spellEnd"/>
      <w:r>
        <w:t xml:space="preserve"> sey dir </w:t>
      </w:r>
      <w:proofErr w:type="spellStart"/>
      <w:r>
        <w:t>gnedig</w:t>
      </w:r>
      <w:proofErr w:type="spellEnd"/>
      <w:r>
        <w:t>.</w:t>
      </w:r>
    </w:p>
    <w:p w14:paraId="6A40B590" w14:textId="77777777" w:rsidR="00707884" w:rsidRDefault="00707884" w:rsidP="00707884">
      <w:pPr>
        <w:pStyle w:val="StandardWeb"/>
      </w:pPr>
      <w:proofErr w:type="spellStart"/>
      <w:r>
        <w:t>DAs</w:t>
      </w:r>
      <w:proofErr w:type="spellEnd"/>
      <w:r>
        <w:t xml:space="preserve"> Ander stuck betrifft das geistlich wesen </w:t>
      </w:r>
      <w:proofErr w:type="spellStart"/>
      <w:r>
        <w:t>vnd</w:t>
      </w:r>
      <w:proofErr w:type="spellEnd"/>
      <w:r>
        <w:t xml:space="preserve"> die </w:t>
      </w:r>
      <w:proofErr w:type="spellStart"/>
      <w:r>
        <w:t>seele</w:t>
      </w:r>
      <w:proofErr w:type="spellEnd"/>
      <w:r>
        <w:t xml:space="preserve">/ Denn solches Segens ist das </w:t>
      </w:r>
      <w:proofErr w:type="spellStart"/>
      <w:r>
        <w:t>viehe</w:t>
      </w:r>
      <w:proofErr w:type="spellEnd"/>
      <w:r>
        <w:t xml:space="preserve"> </w:t>
      </w:r>
      <w:proofErr w:type="spellStart"/>
      <w:r>
        <w:t>vnd</w:t>
      </w:r>
      <w:proofErr w:type="spellEnd"/>
      <w:r>
        <w:t xml:space="preserve"> </w:t>
      </w:r>
      <w:proofErr w:type="spellStart"/>
      <w:r>
        <w:t>güter</w:t>
      </w:r>
      <w:proofErr w:type="spellEnd"/>
      <w:r>
        <w:t xml:space="preserve"> nicht </w:t>
      </w:r>
      <w:proofErr w:type="spellStart"/>
      <w:r>
        <w:t>empfenglich</w:t>
      </w:r>
      <w:proofErr w:type="spellEnd"/>
      <w:r>
        <w:t xml:space="preserve">/ sondern bleiben </w:t>
      </w:r>
      <w:proofErr w:type="spellStart"/>
      <w:r>
        <w:t>inn</w:t>
      </w:r>
      <w:proofErr w:type="spellEnd"/>
      <w:r>
        <w:t xml:space="preserve"> dem Ersten stück/ da sie mit </w:t>
      </w:r>
      <w:proofErr w:type="spellStart"/>
      <w:r>
        <w:t>vns</w:t>
      </w:r>
      <w:proofErr w:type="spellEnd"/>
      <w:r>
        <w:t xml:space="preserve"> nach dem leibe den gemeinen Segen haben/ </w:t>
      </w:r>
      <w:proofErr w:type="spellStart"/>
      <w:r>
        <w:t>Vnd</w:t>
      </w:r>
      <w:proofErr w:type="spellEnd"/>
      <w:r>
        <w:t xml:space="preserve"> hie müssen wir </w:t>
      </w:r>
      <w:proofErr w:type="spellStart"/>
      <w:r>
        <w:t>Ebreisch</w:t>
      </w:r>
      <w:proofErr w:type="spellEnd"/>
      <w:r>
        <w:t xml:space="preserve"> lernen/ </w:t>
      </w:r>
      <w:proofErr w:type="spellStart"/>
      <w:r>
        <w:t>vnd</w:t>
      </w:r>
      <w:proofErr w:type="spellEnd"/>
      <w:r>
        <w:t xml:space="preserve"> der sprachen </w:t>
      </w:r>
      <w:proofErr w:type="spellStart"/>
      <w:r>
        <w:t>gewonen</w:t>
      </w:r>
      <w:proofErr w:type="spellEnd"/>
      <w:r>
        <w:t xml:space="preserve">/ Denn es laut im </w:t>
      </w:r>
      <w:proofErr w:type="spellStart"/>
      <w:r>
        <w:t>Deudschen</w:t>
      </w:r>
      <w:proofErr w:type="spellEnd"/>
      <w:r>
        <w:t xml:space="preserve"> gar nichts/ wenn ich spreche/ Gott erleuchte sein </w:t>
      </w:r>
      <w:proofErr w:type="spellStart"/>
      <w:r>
        <w:t>angesicht</w:t>
      </w:r>
      <w:proofErr w:type="spellEnd"/>
      <w:r>
        <w:t xml:space="preserve"> </w:t>
      </w:r>
      <w:proofErr w:type="spellStart"/>
      <w:r>
        <w:t>vber</w:t>
      </w:r>
      <w:proofErr w:type="spellEnd"/>
      <w:r>
        <w:t xml:space="preserve"> dir/ </w:t>
      </w:r>
      <w:proofErr w:type="spellStart"/>
      <w:r>
        <w:t>Vnd</w:t>
      </w:r>
      <w:proofErr w:type="spellEnd"/>
      <w:r>
        <w:t xml:space="preserve"> ist doch nicht </w:t>
      </w:r>
      <w:proofErr w:type="spellStart"/>
      <w:r>
        <w:t>wol</w:t>
      </w:r>
      <w:proofErr w:type="spellEnd"/>
      <w:r>
        <w:t xml:space="preserve"> anders zu geben noch </w:t>
      </w:r>
      <w:proofErr w:type="spellStart"/>
      <w:r>
        <w:t>zuuerdeudschen</w:t>
      </w:r>
      <w:proofErr w:type="spellEnd"/>
      <w:r>
        <w:t xml:space="preserve">/ </w:t>
      </w:r>
      <w:proofErr w:type="spellStart"/>
      <w:r>
        <w:t>Vnd</w:t>
      </w:r>
      <w:proofErr w:type="spellEnd"/>
      <w:r>
        <w:t xml:space="preserve"> </w:t>
      </w:r>
      <w:proofErr w:type="spellStart"/>
      <w:r>
        <w:t>müssens</w:t>
      </w:r>
      <w:proofErr w:type="spellEnd"/>
      <w:r>
        <w:t xml:space="preserve"> also </w:t>
      </w:r>
      <w:proofErr w:type="spellStart"/>
      <w:r>
        <w:t>Ebreisch</w:t>
      </w:r>
      <w:proofErr w:type="spellEnd"/>
      <w:r>
        <w:t xml:space="preserve"> nach reden </w:t>
      </w:r>
      <w:proofErr w:type="spellStart"/>
      <w:r>
        <w:t>vnd</w:t>
      </w:r>
      <w:proofErr w:type="spellEnd"/>
      <w:r>
        <w:t xml:space="preserve"> bleiben lassen. </w:t>
      </w:r>
    </w:p>
    <w:p w14:paraId="4F824421" w14:textId="77777777" w:rsidR="00707884" w:rsidRDefault="00707884" w:rsidP="00707884">
      <w:pPr>
        <w:pStyle w:val="StandardWeb"/>
      </w:pPr>
      <w:proofErr w:type="spellStart"/>
      <w:r>
        <w:t>Vnd</w:t>
      </w:r>
      <w:proofErr w:type="spellEnd"/>
      <w:r>
        <w:t xml:space="preserve"> ist </w:t>
      </w:r>
      <w:proofErr w:type="spellStart"/>
      <w:r>
        <w:t>auff</w:t>
      </w:r>
      <w:proofErr w:type="spellEnd"/>
      <w:r>
        <w:t xml:space="preserve"> </w:t>
      </w:r>
      <w:proofErr w:type="spellStart"/>
      <w:r>
        <w:t>Deudsch</w:t>
      </w:r>
      <w:proofErr w:type="spellEnd"/>
      <w:r>
        <w:t xml:space="preserve"> so viel gesagt/ Gott der Herr erzeige sich dir freundlich </w:t>
      </w:r>
      <w:proofErr w:type="spellStart"/>
      <w:r>
        <w:t>vnd</w:t>
      </w:r>
      <w:proofErr w:type="spellEnd"/>
      <w:r>
        <w:t xml:space="preserve"> tröstlich/ Sehe dich nicht </w:t>
      </w:r>
      <w:proofErr w:type="spellStart"/>
      <w:r>
        <w:t>sawer</w:t>
      </w:r>
      <w:proofErr w:type="spellEnd"/>
      <w:r>
        <w:t xml:space="preserve"> an/ noch zornig/ erschrecke dein </w:t>
      </w:r>
      <w:proofErr w:type="spellStart"/>
      <w:r>
        <w:t>hertze</w:t>
      </w:r>
      <w:proofErr w:type="spellEnd"/>
      <w:r>
        <w:t xml:space="preserve"> nicht/ sondern lache dich </w:t>
      </w:r>
      <w:proofErr w:type="spellStart"/>
      <w:r>
        <w:t>frölich</w:t>
      </w:r>
      <w:proofErr w:type="spellEnd"/>
      <w:r>
        <w:t xml:space="preserve"> </w:t>
      </w:r>
      <w:proofErr w:type="spellStart"/>
      <w:r>
        <w:t>vnd</w:t>
      </w:r>
      <w:proofErr w:type="spellEnd"/>
      <w:r>
        <w:t xml:space="preserve"> </w:t>
      </w:r>
      <w:proofErr w:type="spellStart"/>
      <w:r>
        <w:t>veterlich</w:t>
      </w:r>
      <w:proofErr w:type="spellEnd"/>
      <w:r>
        <w:t xml:space="preserve"> an/ das du </w:t>
      </w:r>
      <w:proofErr w:type="spellStart"/>
      <w:r>
        <w:t>frölich</w:t>
      </w:r>
      <w:proofErr w:type="spellEnd"/>
      <w:r>
        <w:t xml:space="preserve"> </w:t>
      </w:r>
      <w:proofErr w:type="spellStart"/>
      <w:r>
        <w:t>vnd</w:t>
      </w:r>
      <w:proofErr w:type="spellEnd"/>
      <w:r>
        <w:t xml:space="preserve"> getrost von </w:t>
      </w:r>
      <w:proofErr w:type="spellStart"/>
      <w:r>
        <w:t>jm</w:t>
      </w:r>
      <w:proofErr w:type="spellEnd"/>
      <w:r>
        <w:t xml:space="preserve"> werdest/ </w:t>
      </w:r>
      <w:proofErr w:type="spellStart"/>
      <w:r>
        <w:t>vnd</w:t>
      </w:r>
      <w:proofErr w:type="spellEnd"/>
      <w:r>
        <w:t xml:space="preserve"> eine </w:t>
      </w:r>
      <w:proofErr w:type="spellStart"/>
      <w:r>
        <w:t>freydige</w:t>
      </w:r>
      <w:proofErr w:type="spellEnd"/>
      <w:r>
        <w:t xml:space="preserve">/ </w:t>
      </w:r>
      <w:proofErr w:type="spellStart"/>
      <w:r>
        <w:t>hertzliche</w:t>
      </w:r>
      <w:proofErr w:type="spellEnd"/>
      <w:r>
        <w:t xml:space="preserve"> </w:t>
      </w:r>
      <w:proofErr w:type="spellStart"/>
      <w:r>
        <w:t>zuuersicht</w:t>
      </w:r>
      <w:proofErr w:type="spellEnd"/>
      <w:r>
        <w:t xml:space="preserve"> zu im habest/ Welches geschicht/ so er </w:t>
      </w:r>
      <w:proofErr w:type="spellStart"/>
      <w:r>
        <w:t>vnser</w:t>
      </w:r>
      <w:proofErr w:type="spellEnd"/>
      <w:r>
        <w:t xml:space="preserve"> </w:t>
      </w:r>
      <w:proofErr w:type="spellStart"/>
      <w:r>
        <w:t>sunde</w:t>
      </w:r>
      <w:proofErr w:type="spellEnd"/>
      <w:r>
        <w:t xml:space="preserve"> </w:t>
      </w:r>
      <w:proofErr w:type="spellStart"/>
      <w:r>
        <w:t>vns</w:t>
      </w:r>
      <w:proofErr w:type="spellEnd"/>
      <w:r>
        <w:t xml:space="preserve"> vergibt/ </w:t>
      </w:r>
      <w:proofErr w:type="spellStart"/>
      <w:r>
        <w:t>vnd</w:t>
      </w:r>
      <w:proofErr w:type="spellEnd"/>
      <w:r>
        <w:t xml:space="preserve"> nicht mit </w:t>
      </w:r>
      <w:proofErr w:type="spellStart"/>
      <w:r>
        <w:t>vns</w:t>
      </w:r>
      <w:proofErr w:type="spellEnd"/>
      <w:r>
        <w:t xml:space="preserve"> </w:t>
      </w:r>
      <w:proofErr w:type="spellStart"/>
      <w:r>
        <w:t>rechenet</w:t>
      </w:r>
      <w:proofErr w:type="spellEnd"/>
      <w:r>
        <w:t xml:space="preserve">/ sondern durch sein </w:t>
      </w:r>
      <w:proofErr w:type="spellStart"/>
      <w:r>
        <w:t>wort</w:t>
      </w:r>
      <w:proofErr w:type="spellEnd"/>
      <w:r>
        <w:t xml:space="preserve"> </w:t>
      </w:r>
      <w:proofErr w:type="spellStart"/>
      <w:r>
        <w:t>vnd</w:t>
      </w:r>
      <w:proofErr w:type="spellEnd"/>
      <w:r>
        <w:t xml:space="preserve"> geist </w:t>
      </w:r>
      <w:proofErr w:type="spellStart"/>
      <w:r>
        <w:t>vnser</w:t>
      </w:r>
      <w:proofErr w:type="spellEnd"/>
      <w:r>
        <w:t xml:space="preserve"> betrübt/ blöde gewissen los spricht/ das </w:t>
      </w:r>
      <w:proofErr w:type="spellStart"/>
      <w:r>
        <w:t>vnser</w:t>
      </w:r>
      <w:proofErr w:type="spellEnd"/>
      <w:r>
        <w:t xml:space="preserve"> </w:t>
      </w:r>
      <w:proofErr w:type="spellStart"/>
      <w:r>
        <w:t>hertz</w:t>
      </w:r>
      <w:proofErr w:type="spellEnd"/>
      <w:r>
        <w:t xml:space="preserve"> </w:t>
      </w:r>
      <w:proofErr w:type="spellStart"/>
      <w:r>
        <w:t>fülen</w:t>
      </w:r>
      <w:proofErr w:type="spellEnd"/>
      <w:r>
        <w:t xml:space="preserve"> könne/ wie Gott </w:t>
      </w:r>
      <w:proofErr w:type="spellStart"/>
      <w:r>
        <w:t>vnser</w:t>
      </w:r>
      <w:proofErr w:type="spellEnd"/>
      <w:r>
        <w:t xml:space="preserve"> </w:t>
      </w:r>
      <w:proofErr w:type="spellStart"/>
      <w:r>
        <w:t>sunde</w:t>
      </w:r>
      <w:proofErr w:type="spellEnd"/>
      <w:r>
        <w:t xml:space="preserve"> nicht ansehen/ sondern vergessen </w:t>
      </w:r>
      <w:proofErr w:type="spellStart"/>
      <w:r>
        <w:t>wil</w:t>
      </w:r>
      <w:proofErr w:type="spellEnd"/>
      <w:r>
        <w:t xml:space="preserve"> ewiglich/ </w:t>
      </w:r>
      <w:proofErr w:type="spellStart"/>
      <w:r>
        <w:t>vnd</w:t>
      </w:r>
      <w:proofErr w:type="spellEnd"/>
      <w:r>
        <w:t xml:space="preserve"> </w:t>
      </w:r>
      <w:proofErr w:type="spellStart"/>
      <w:r>
        <w:t>hinfurt</w:t>
      </w:r>
      <w:proofErr w:type="spellEnd"/>
      <w:r>
        <w:t xml:space="preserve"> </w:t>
      </w:r>
      <w:proofErr w:type="spellStart"/>
      <w:r>
        <w:t>jmer</w:t>
      </w:r>
      <w:proofErr w:type="spellEnd"/>
      <w:r>
        <w:t xml:space="preserve"> dar </w:t>
      </w:r>
      <w:proofErr w:type="spellStart"/>
      <w:r>
        <w:t>gnedig</w:t>
      </w:r>
      <w:proofErr w:type="spellEnd"/>
      <w:r>
        <w:t xml:space="preserve">/ freundlich/ tröstlich </w:t>
      </w:r>
      <w:proofErr w:type="spellStart"/>
      <w:r>
        <w:t>vnd</w:t>
      </w:r>
      <w:proofErr w:type="spellEnd"/>
      <w:r>
        <w:t xml:space="preserve"> </w:t>
      </w:r>
      <w:proofErr w:type="spellStart"/>
      <w:r>
        <w:t>sanfft</w:t>
      </w:r>
      <w:proofErr w:type="spellEnd"/>
      <w:r>
        <w:t xml:space="preserve"> gegen </w:t>
      </w:r>
      <w:proofErr w:type="spellStart"/>
      <w:r>
        <w:t>vns</w:t>
      </w:r>
      <w:proofErr w:type="spellEnd"/>
      <w:r>
        <w:t xml:space="preserve"> sein. </w:t>
      </w:r>
    </w:p>
    <w:p w14:paraId="537C98A1" w14:textId="77777777" w:rsidR="00707884" w:rsidRDefault="00707884" w:rsidP="00707884">
      <w:pPr>
        <w:pStyle w:val="StandardWeb"/>
      </w:pPr>
      <w:r>
        <w:t xml:space="preserve">Gleich wie die liebe sonne/ wenn sie </w:t>
      </w:r>
      <w:proofErr w:type="spellStart"/>
      <w:r>
        <w:t>auffgehet</w:t>
      </w:r>
      <w:proofErr w:type="spellEnd"/>
      <w:r>
        <w:t xml:space="preserve">/ </w:t>
      </w:r>
      <w:proofErr w:type="spellStart"/>
      <w:r>
        <w:t>vnd</w:t>
      </w:r>
      <w:proofErr w:type="spellEnd"/>
      <w:r>
        <w:t xml:space="preserve"> </w:t>
      </w:r>
      <w:proofErr w:type="spellStart"/>
      <w:r>
        <w:t>strewet</w:t>
      </w:r>
      <w:proofErr w:type="spellEnd"/>
      <w:r>
        <w:t xml:space="preserve"> </w:t>
      </w:r>
      <w:proofErr w:type="spellStart"/>
      <w:r>
        <w:t>jren</w:t>
      </w:r>
      <w:proofErr w:type="spellEnd"/>
      <w:r>
        <w:t xml:space="preserve"> reichen schein </w:t>
      </w:r>
      <w:proofErr w:type="spellStart"/>
      <w:r>
        <w:t>vnd</w:t>
      </w:r>
      <w:proofErr w:type="spellEnd"/>
      <w:r>
        <w:t xml:space="preserve"> mildes </w:t>
      </w:r>
      <w:proofErr w:type="spellStart"/>
      <w:r>
        <w:t>liecht</w:t>
      </w:r>
      <w:proofErr w:type="spellEnd"/>
      <w:r>
        <w:t xml:space="preserve"> </w:t>
      </w:r>
      <w:proofErr w:type="spellStart"/>
      <w:r>
        <w:t>jnn</w:t>
      </w:r>
      <w:proofErr w:type="spellEnd"/>
      <w:r>
        <w:t xml:space="preserve"> alle wellt/ so thut sie nicht anders/ denn das sie </w:t>
      </w:r>
      <w:proofErr w:type="spellStart"/>
      <w:r>
        <w:t>erleucht</w:t>
      </w:r>
      <w:proofErr w:type="spellEnd"/>
      <w:r>
        <w:t xml:space="preserve"> </w:t>
      </w:r>
      <w:proofErr w:type="spellStart"/>
      <w:r>
        <w:t>jr</w:t>
      </w:r>
      <w:proofErr w:type="spellEnd"/>
      <w:r>
        <w:t xml:space="preserve"> </w:t>
      </w:r>
      <w:proofErr w:type="spellStart"/>
      <w:r>
        <w:t>angesicht</w:t>
      </w:r>
      <w:proofErr w:type="spellEnd"/>
      <w:r>
        <w:t xml:space="preserve"> </w:t>
      </w:r>
      <w:proofErr w:type="spellStart"/>
      <w:r>
        <w:t>vber</w:t>
      </w:r>
      <w:proofErr w:type="spellEnd"/>
      <w:r>
        <w:t xml:space="preserve"> alle wellt/ das ist/ sie scheinet helle </w:t>
      </w:r>
      <w:proofErr w:type="spellStart"/>
      <w:r>
        <w:t>vnd</w:t>
      </w:r>
      <w:proofErr w:type="spellEnd"/>
      <w:r>
        <w:t xml:space="preserve"> </w:t>
      </w:r>
      <w:proofErr w:type="spellStart"/>
      <w:r>
        <w:t>frölich</w:t>
      </w:r>
      <w:proofErr w:type="spellEnd"/>
      <w:r>
        <w:t xml:space="preserve">/ </w:t>
      </w:r>
      <w:proofErr w:type="spellStart"/>
      <w:r>
        <w:t>vnd</w:t>
      </w:r>
      <w:proofErr w:type="spellEnd"/>
      <w:r>
        <w:t xml:space="preserve"> </w:t>
      </w:r>
      <w:proofErr w:type="spellStart"/>
      <w:r>
        <w:t>erfrewet</w:t>
      </w:r>
      <w:proofErr w:type="spellEnd"/>
      <w:r>
        <w:t xml:space="preserve"> nicht allein die </w:t>
      </w:r>
      <w:proofErr w:type="spellStart"/>
      <w:r>
        <w:t>menschen</w:t>
      </w:r>
      <w:proofErr w:type="spellEnd"/>
      <w:r>
        <w:t xml:space="preserve">/ sondern/ </w:t>
      </w:r>
      <w:proofErr w:type="spellStart"/>
      <w:r>
        <w:t>thier</w:t>
      </w:r>
      <w:proofErr w:type="spellEnd"/>
      <w:r>
        <w:t xml:space="preserve">/ </w:t>
      </w:r>
      <w:proofErr w:type="spellStart"/>
      <w:r>
        <w:t>vogel</w:t>
      </w:r>
      <w:proofErr w:type="spellEnd"/>
      <w:r>
        <w:t xml:space="preserve"> rc/ </w:t>
      </w:r>
      <w:proofErr w:type="spellStart"/>
      <w:r>
        <w:t>vnd</w:t>
      </w:r>
      <w:proofErr w:type="spellEnd"/>
      <w:r>
        <w:t xml:space="preserve"> alles was </w:t>
      </w:r>
      <w:proofErr w:type="spellStart"/>
      <w:r>
        <w:t>jnn</w:t>
      </w:r>
      <w:proofErr w:type="spellEnd"/>
      <w:r>
        <w:t xml:space="preserve"> </w:t>
      </w:r>
      <w:proofErr w:type="spellStart"/>
      <w:r>
        <w:t>himel</w:t>
      </w:r>
      <w:proofErr w:type="spellEnd"/>
      <w:r>
        <w:t xml:space="preserve"> </w:t>
      </w:r>
      <w:proofErr w:type="spellStart"/>
      <w:r>
        <w:t>vnd</w:t>
      </w:r>
      <w:proofErr w:type="spellEnd"/>
      <w:r>
        <w:t xml:space="preserve"> erden ist/ macht sie </w:t>
      </w:r>
      <w:proofErr w:type="spellStart"/>
      <w:r>
        <w:t>liechte</w:t>
      </w:r>
      <w:proofErr w:type="spellEnd"/>
      <w:r>
        <w:t xml:space="preserve">/ </w:t>
      </w:r>
      <w:proofErr w:type="spellStart"/>
      <w:r>
        <w:t>vnd</w:t>
      </w:r>
      <w:proofErr w:type="spellEnd"/>
      <w:r>
        <w:t xml:space="preserve"> gleich als </w:t>
      </w:r>
      <w:proofErr w:type="spellStart"/>
      <w:r>
        <w:t>newe</w:t>
      </w:r>
      <w:proofErr w:type="spellEnd"/>
      <w:r>
        <w:t xml:space="preserve"> geschaffen/ Wenn sie aber </w:t>
      </w:r>
      <w:proofErr w:type="spellStart"/>
      <w:r>
        <w:t>jr</w:t>
      </w:r>
      <w:proofErr w:type="spellEnd"/>
      <w:r>
        <w:t xml:space="preserve"> klares lieblich </w:t>
      </w:r>
      <w:proofErr w:type="spellStart"/>
      <w:r>
        <w:t>angesicht</w:t>
      </w:r>
      <w:proofErr w:type="spellEnd"/>
      <w:r>
        <w:t xml:space="preserve"> verbirget </w:t>
      </w:r>
      <w:proofErr w:type="spellStart"/>
      <w:r>
        <w:t>odder</w:t>
      </w:r>
      <w:proofErr w:type="spellEnd"/>
      <w:r>
        <w:t xml:space="preserve"> </w:t>
      </w:r>
      <w:proofErr w:type="spellStart"/>
      <w:r>
        <w:t>vntergehet</w:t>
      </w:r>
      <w:proofErr w:type="spellEnd"/>
      <w:r>
        <w:t xml:space="preserve">/ So </w:t>
      </w:r>
      <w:proofErr w:type="spellStart"/>
      <w:r>
        <w:t>sihet</w:t>
      </w:r>
      <w:proofErr w:type="spellEnd"/>
      <w:r>
        <w:t xml:space="preserve"> alle ding </w:t>
      </w:r>
      <w:proofErr w:type="spellStart"/>
      <w:r>
        <w:t>sawr</w:t>
      </w:r>
      <w:proofErr w:type="spellEnd"/>
      <w:r>
        <w:t xml:space="preserve">/ betrübt/ finster/ </w:t>
      </w:r>
      <w:proofErr w:type="spellStart"/>
      <w:r>
        <w:t>schwartz</w:t>
      </w:r>
      <w:proofErr w:type="spellEnd"/>
      <w:r>
        <w:t xml:space="preserve">/ als </w:t>
      </w:r>
      <w:proofErr w:type="spellStart"/>
      <w:r>
        <w:t>were</w:t>
      </w:r>
      <w:proofErr w:type="spellEnd"/>
      <w:r>
        <w:t xml:space="preserve"> es </w:t>
      </w:r>
      <w:proofErr w:type="spellStart"/>
      <w:r>
        <w:t>tod</w:t>
      </w:r>
      <w:proofErr w:type="spellEnd"/>
      <w:r>
        <w:t xml:space="preserve"> </w:t>
      </w:r>
      <w:proofErr w:type="spellStart"/>
      <w:r>
        <w:t>vnd</w:t>
      </w:r>
      <w:proofErr w:type="spellEnd"/>
      <w:r>
        <w:t xml:space="preserve"> </w:t>
      </w:r>
      <w:proofErr w:type="spellStart"/>
      <w:r>
        <w:t>jnn</w:t>
      </w:r>
      <w:proofErr w:type="spellEnd"/>
      <w:r>
        <w:t xml:space="preserve"> der helle/ Also </w:t>
      </w:r>
      <w:proofErr w:type="spellStart"/>
      <w:r>
        <w:t>soltu</w:t>
      </w:r>
      <w:proofErr w:type="spellEnd"/>
      <w:r>
        <w:t xml:space="preserve"> hie den </w:t>
      </w:r>
      <w:proofErr w:type="spellStart"/>
      <w:r>
        <w:t>text</w:t>
      </w:r>
      <w:proofErr w:type="spellEnd"/>
      <w:r>
        <w:t xml:space="preserve"> des Segens auch verstehen/ Wenn Gott sein </w:t>
      </w:r>
      <w:proofErr w:type="spellStart"/>
      <w:r>
        <w:t>wort</w:t>
      </w:r>
      <w:proofErr w:type="spellEnd"/>
      <w:r>
        <w:t xml:space="preserve"> gibt/ so </w:t>
      </w:r>
      <w:proofErr w:type="spellStart"/>
      <w:r>
        <w:t>lesst</w:t>
      </w:r>
      <w:proofErr w:type="spellEnd"/>
      <w:r>
        <w:t xml:space="preserve"> er sein </w:t>
      </w:r>
      <w:proofErr w:type="spellStart"/>
      <w:r>
        <w:t>angesicht</w:t>
      </w:r>
      <w:proofErr w:type="spellEnd"/>
      <w:r>
        <w:t xml:space="preserve"> </w:t>
      </w:r>
      <w:proofErr w:type="spellStart"/>
      <w:r>
        <w:t>frölich</w:t>
      </w:r>
      <w:proofErr w:type="spellEnd"/>
      <w:r>
        <w:t xml:space="preserve"> </w:t>
      </w:r>
      <w:proofErr w:type="spellStart"/>
      <w:r>
        <w:t>vnd</w:t>
      </w:r>
      <w:proofErr w:type="spellEnd"/>
      <w:r>
        <w:t xml:space="preserve"> helle scheinen </w:t>
      </w:r>
      <w:proofErr w:type="spellStart"/>
      <w:r>
        <w:t>vber</w:t>
      </w:r>
      <w:proofErr w:type="spellEnd"/>
      <w:r>
        <w:t xml:space="preserve"> alle gewissen/ </w:t>
      </w:r>
      <w:proofErr w:type="spellStart"/>
      <w:r>
        <w:t>vnd</w:t>
      </w:r>
      <w:proofErr w:type="spellEnd"/>
      <w:r>
        <w:t xml:space="preserve"> macht sie da mit </w:t>
      </w:r>
      <w:proofErr w:type="spellStart"/>
      <w:r>
        <w:t>frölich</w:t>
      </w:r>
      <w:proofErr w:type="spellEnd"/>
      <w:r>
        <w:t xml:space="preserve">/ keck/ </w:t>
      </w:r>
      <w:proofErr w:type="spellStart"/>
      <w:r>
        <w:t>liecht</w:t>
      </w:r>
      <w:proofErr w:type="spellEnd"/>
      <w:r>
        <w:t xml:space="preserve">/ </w:t>
      </w:r>
      <w:proofErr w:type="spellStart"/>
      <w:r>
        <w:t>vnd</w:t>
      </w:r>
      <w:proofErr w:type="spellEnd"/>
      <w:r>
        <w:t xml:space="preserve"> als gar </w:t>
      </w:r>
      <w:proofErr w:type="spellStart"/>
      <w:r>
        <w:t>newe</w:t>
      </w:r>
      <w:proofErr w:type="spellEnd"/>
      <w:r>
        <w:t xml:space="preserve"> </w:t>
      </w:r>
      <w:proofErr w:type="spellStart"/>
      <w:r>
        <w:t>hertzen</w:t>
      </w:r>
      <w:proofErr w:type="spellEnd"/>
      <w:r>
        <w:t xml:space="preserve"> </w:t>
      </w:r>
      <w:proofErr w:type="spellStart"/>
      <w:r>
        <w:t>vnd</w:t>
      </w:r>
      <w:proofErr w:type="spellEnd"/>
      <w:r>
        <w:t xml:space="preserve"> </w:t>
      </w:r>
      <w:proofErr w:type="spellStart"/>
      <w:r>
        <w:t>newe</w:t>
      </w:r>
      <w:proofErr w:type="spellEnd"/>
      <w:r>
        <w:t xml:space="preserve"> </w:t>
      </w:r>
      <w:proofErr w:type="spellStart"/>
      <w:r>
        <w:t>menschen</w:t>
      </w:r>
      <w:proofErr w:type="spellEnd"/>
      <w:r>
        <w:t xml:space="preserve">/ Denn es bringt Vergebung der </w:t>
      </w:r>
      <w:proofErr w:type="spellStart"/>
      <w:r>
        <w:t>sunden</w:t>
      </w:r>
      <w:proofErr w:type="spellEnd"/>
      <w:r>
        <w:t xml:space="preserve">/ </w:t>
      </w:r>
      <w:proofErr w:type="spellStart"/>
      <w:r>
        <w:t>vnd</w:t>
      </w:r>
      <w:proofErr w:type="spellEnd"/>
      <w:r>
        <w:t xml:space="preserve"> zeiget Gott/ als einen </w:t>
      </w:r>
      <w:proofErr w:type="spellStart"/>
      <w:r>
        <w:t>gnedigen</w:t>
      </w:r>
      <w:proofErr w:type="spellEnd"/>
      <w:r>
        <w:t xml:space="preserve">/ </w:t>
      </w:r>
      <w:proofErr w:type="spellStart"/>
      <w:r>
        <w:t>barmhertzigen</w:t>
      </w:r>
      <w:proofErr w:type="spellEnd"/>
      <w:r>
        <w:t xml:space="preserve"> Vater an/ welchen </w:t>
      </w:r>
      <w:proofErr w:type="spellStart"/>
      <w:r>
        <w:t>vnser</w:t>
      </w:r>
      <w:proofErr w:type="spellEnd"/>
      <w:r>
        <w:t xml:space="preserve"> leid </w:t>
      </w:r>
      <w:proofErr w:type="spellStart"/>
      <w:r>
        <w:t>vnd</w:t>
      </w:r>
      <w:proofErr w:type="spellEnd"/>
      <w:r>
        <w:t xml:space="preserve"> </w:t>
      </w:r>
      <w:proofErr w:type="spellStart"/>
      <w:r>
        <w:t>betrübnis</w:t>
      </w:r>
      <w:proofErr w:type="spellEnd"/>
      <w:r>
        <w:t xml:space="preserve"> </w:t>
      </w:r>
      <w:proofErr w:type="spellStart"/>
      <w:r>
        <w:t>jamert</w:t>
      </w:r>
      <w:proofErr w:type="spellEnd"/>
      <w:r>
        <w:t xml:space="preserve"> </w:t>
      </w:r>
      <w:proofErr w:type="spellStart"/>
      <w:r>
        <w:t>vnd</w:t>
      </w:r>
      <w:proofErr w:type="spellEnd"/>
      <w:r>
        <w:t xml:space="preserve"> erbarmet/ Wenn er aber sein </w:t>
      </w:r>
      <w:proofErr w:type="spellStart"/>
      <w:r>
        <w:t>wort</w:t>
      </w:r>
      <w:proofErr w:type="spellEnd"/>
      <w:r>
        <w:t xml:space="preserve"> weg </w:t>
      </w:r>
      <w:proofErr w:type="spellStart"/>
      <w:r>
        <w:t>nimpt</w:t>
      </w:r>
      <w:proofErr w:type="spellEnd"/>
      <w:r>
        <w:t xml:space="preserve">/ da verbirget er sein </w:t>
      </w:r>
      <w:proofErr w:type="spellStart"/>
      <w:r>
        <w:t>angesicht</w:t>
      </w:r>
      <w:proofErr w:type="spellEnd"/>
      <w:r>
        <w:t xml:space="preserve">/ Da wirds denn finster/ </w:t>
      </w:r>
      <w:proofErr w:type="spellStart"/>
      <w:r>
        <w:t>schwartz</w:t>
      </w:r>
      <w:proofErr w:type="spellEnd"/>
      <w:r>
        <w:t xml:space="preserve">/ betrübt/ </w:t>
      </w:r>
      <w:proofErr w:type="spellStart"/>
      <w:r>
        <w:t>jamer</w:t>
      </w:r>
      <w:proofErr w:type="spellEnd"/>
      <w:r>
        <w:t xml:space="preserve"> </w:t>
      </w:r>
      <w:proofErr w:type="spellStart"/>
      <w:r>
        <w:t>vnd</w:t>
      </w:r>
      <w:proofErr w:type="spellEnd"/>
      <w:r>
        <w:t xml:space="preserve"> leid </w:t>
      </w:r>
      <w:proofErr w:type="spellStart"/>
      <w:r>
        <w:t>jm</w:t>
      </w:r>
      <w:proofErr w:type="spellEnd"/>
      <w:r>
        <w:t xml:space="preserve"> gewissen/ da </w:t>
      </w:r>
      <w:proofErr w:type="spellStart"/>
      <w:r>
        <w:t>fület</w:t>
      </w:r>
      <w:proofErr w:type="spellEnd"/>
      <w:r>
        <w:t xml:space="preserve"> man eitel </w:t>
      </w:r>
      <w:proofErr w:type="spellStart"/>
      <w:r>
        <w:t>zorn</w:t>
      </w:r>
      <w:proofErr w:type="spellEnd"/>
      <w:r>
        <w:t xml:space="preserve"> </w:t>
      </w:r>
      <w:proofErr w:type="spellStart"/>
      <w:r>
        <w:t>vnd</w:t>
      </w:r>
      <w:proofErr w:type="spellEnd"/>
      <w:r>
        <w:t xml:space="preserve"> keine </w:t>
      </w:r>
      <w:proofErr w:type="spellStart"/>
      <w:r>
        <w:t>gnade</w:t>
      </w:r>
      <w:proofErr w:type="spellEnd"/>
      <w:r>
        <w:t xml:space="preserve">. </w:t>
      </w:r>
    </w:p>
    <w:p w14:paraId="6DF82EE1" w14:textId="77777777" w:rsidR="00707884" w:rsidRDefault="00707884" w:rsidP="00707884">
      <w:pPr>
        <w:pStyle w:val="StandardWeb"/>
      </w:pPr>
      <w:r>
        <w:t xml:space="preserve">So wünscht nu dieser Segen (wenn ichs </w:t>
      </w:r>
      <w:proofErr w:type="spellStart"/>
      <w:r>
        <w:t>Deudsch</w:t>
      </w:r>
      <w:proofErr w:type="spellEnd"/>
      <w:r>
        <w:t xml:space="preserve"> </w:t>
      </w:r>
      <w:proofErr w:type="spellStart"/>
      <w:r>
        <w:t>sol</w:t>
      </w:r>
      <w:proofErr w:type="spellEnd"/>
      <w:r>
        <w:t xml:space="preserve"> aus sprechen) das </w:t>
      </w:r>
      <w:proofErr w:type="spellStart"/>
      <w:r>
        <w:t>vns</w:t>
      </w:r>
      <w:proofErr w:type="spellEnd"/>
      <w:r>
        <w:t xml:space="preserve"> Gott wolle sein </w:t>
      </w:r>
      <w:proofErr w:type="spellStart"/>
      <w:r>
        <w:t>gnedigs</w:t>
      </w:r>
      <w:proofErr w:type="spellEnd"/>
      <w:r>
        <w:t xml:space="preserve"> </w:t>
      </w:r>
      <w:proofErr w:type="spellStart"/>
      <w:r>
        <w:t>wort</w:t>
      </w:r>
      <w:proofErr w:type="spellEnd"/>
      <w:r>
        <w:t xml:space="preserve"> reichlich lassen scheinen/ </w:t>
      </w:r>
      <w:proofErr w:type="spellStart"/>
      <w:r>
        <w:t>vnd</w:t>
      </w:r>
      <w:proofErr w:type="spellEnd"/>
      <w:r>
        <w:t xml:space="preserve"> da mit </w:t>
      </w:r>
      <w:proofErr w:type="spellStart"/>
      <w:r>
        <w:t>fröliche</w:t>
      </w:r>
      <w:proofErr w:type="spellEnd"/>
      <w:r>
        <w:t xml:space="preserve"> gewissen machen/ das </w:t>
      </w:r>
      <w:proofErr w:type="spellStart"/>
      <w:r>
        <w:t>vns</w:t>
      </w:r>
      <w:proofErr w:type="spellEnd"/>
      <w:r>
        <w:t xml:space="preserve"> die </w:t>
      </w:r>
      <w:proofErr w:type="spellStart"/>
      <w:r>
        <w:t>sunde</w:t>
      </w:r>
      <w:proofErr w:type="spellEnd"/>
      <w:r>
        <w:t xml:space="preserve">/ gewissen/ </w:t>
      </w:r>
      <w:proofErr w:type="spellStart"/>
      <w:r>
        <w:t>gesetze</w:t>
      </w:r>
      <w:proofErr w:type="spellEnd"/>
      <w:r>
        <w:t xml:space="preserve"> </w:t>
      </w:r>
      <w:proofErr w:type="spellStart"/>
      <w:r>
        <w:t>vnd</w:t>
      </w:r>
      <w:proofErr w:type="spellEnd"/>
      <w:r>
        <w:t xml:space="preserve"> </w:t>
      </w:r>
      <w:proofErr w:type="spellStart"/>
      <w:r>
        <w:t>teuffel</w:t>
      </w:r>
      <w:proofErr w:type="spellEnd"/>
      <w:r>
        <w:t xml:space="preserve">/ nicht erschrecken noch verzagt/ blöde </w:t>
      </w:r>
      <w:proofErr w:type="spellStart"/>
      <w:r>
        <w:t>vnd</w:t>
      </w:r>
      <w:proofErr w:type="spellEnd"/>
      <w:r>
        <w:t xml:space="preserve"> betrübt machen/ das wir nicht seinen </w:t>
      </w:r>
      <w:proofErr w:type="spellStart"/>
      <w:r>
        <w:t>zorn</w:t>
      </w:r>
      <w:proofErr w:type="spellEnd"/>
      <w:r>
        <w:t xml:space="preserve">/ sondern seine </w:t>
      </w:r>
      <w:proofErr w:type="spellStart"/>
      <w:r>
        <w:t>gonst</w:t>
      </w:r>
      <w:proofErr w:type="spellEnd"/>
      <w:r>
        <w:t xml:space="preserve"> </w:t>
      </w:r>
      <w:proofErr w:type="spellStart"/>
      <w:r>
        <w:t>vnd</w:t>
      </w:r>
      <w:proofErr w:type="spellEnd"/>
      <w:r>
        <w:t xml:space="preserve"> liebe </w:t>
      </w:r>
      <w:proofErr w:type="spellStart"/>
      <w:r>
        <w:t>jnn</w:t>
      </w:r>
      <w:proofErr w:type="spellEnd"/>
      <w:r>
        <w:t xml:space="preserve"> </w:t>
      </w:r>
      <w:proofErr w:type="spellStart"/>
      <w:r>
        <w:t>vnserm</w:t>
      </w:r>
      <w:proofErr w:type="spellEnd"/>
      <w:r>
        <w:t xml:space="preserve"> </w:t>
      </w:r>
      <w:proofErr w:type="spellStart"/>
      <w:r>
        <w:t>hertzen</w:t>
      </w:r>
      <w:proofErr w:type="spellEnd"/>
      <w:r>
        <w:t xml:space="preserve"> </w:t>
      </w:r>
      <w:proofErr w:type="spellStart"/>
      <w:r>
        <w:t>fülen</w:t>
      </w:r>
      <w:proofErr w:type="spellEnd"/>
      <w:r>
        <w:t xml:space="preserve">/ Das ist der rechte geistlicher grosser Segen/ der ein geistlich </w:t>
      </w:r>
      <w:proofErr w:type="spellStart"/>
      <w:r>
        <w:t>vnd</w:t>
      </w:r>
      <w:proofErr w:type="spellEnd"/>
      <w:r>
        <w:t xml:space="preserve"> ewiges leben gibt/ welcher den </w:t>
      </w:r>
      <w:proofErr w:type="spellStart"/>
      <w:r>
        <w:t>thieren</w:t>
      </w:r>
      <w:proofErr w:type="spellEnd"/>
      <w:r>
        <w:t xml:space="preserve">/ </w:t>
      </w:r>
      <w:proofErr w:type="spellStart"/>
      <w:r>
        <w:t>viehe</w:t>
      </w:r>
      <w:proofErr w:type="spellEnd"/>
      <w:r>
        <w:t xml:space="preserve">/ vogeln rc/ nicht </w:t>
      </w:r>
      <w:proofErr w:type="spellStart"/>
      <w:r>
        <w:t>kan</w:t>
      </w:r>
      <w:proofErr w:type="spellEnd"/>
      <w:r>
        <w:t xml:space="preserve"> gegeben werden. </w:t>
      </w:r>
    </w:p>
    <w:p w14:paraId="652B5822" w14:textId="77777777" w:rsidR="00707884" w:rsidRDefault="00707884" w:rsidP="00707884">
      <w:pPr>
        <w:pStyle w:val="StandardWeb"/>
      </w:pPr>
      <w:r>
        <w:t>Er setzt aber da zu/ (</w:t>
      </w:r>
      <w:proofErr w:type="spellStart"/>
      <w:r>
        <w:t>Vnd</w:t>
      </w:r>
      <w:proofErr w:type="spellEnd"/>
      <w:r>
        <w:t xml:space="preserve"> sey dir </w:t>
      </w:r>
      <w:proofErr w:type="spellStart"/>
      <w:r>
        <w:t>gnedig</w:t>
      </w:r>
      <w:proofErr w:type="spellEnd"/>
      <w:r>
        <w:t xml:space="preserve">) </w:t>
      </w:r>
      <w:proofErr w:type="spellStart"/>
      <w:r>
        <w:t>vnd</w:t>
      </w:r>
      <w:proofErr w:type="spellEnd"/>
      <w:r>
        <w:t xml:space="preserve"> </w:t>
      </w:r>
      <w:proofErr w:type="spellStart"/>
      <w:r>
        <w:t>lesst</w:t>
      </w:r>
      <w:proofErr w:type="spellEnd"/>
      <w:r>
        <w:t xml:space="preserve"> es nicht gnug sein/ das er sein </w:t>
      </w:r>
      <w:proofErr w:type="spellStart"/>
      <w:r>
        <w:t>angesicht</w:t>
      </w:r>
      <w:proofErr w:type="spellEnd"/>
      <w:r>
        <w:t xml:space="preserve"> </w:t>
      </w:r>
      <w:proofErr w:type="spellStart"/>
      <w:r>
        <w:t>vber</w:t>
      </w:r>
      <w:proofErr w:type="spellEnd"/>
      <w:r>
        <w:t xml:space="preserve"> </w:t>
      </w:r>
      <w:proofErr w:type="spellStart"/>
      <w:r>
        <w:t>vns</w:t>
      </w:r>
      <w:proofErr w:type="spellEnd"/>
      <w:r>
        <w:t xml:space="preserve"> scheinen </w:t>
      </w:r>
      <w:proofErr w:type="spellStart"/>
      <w:r>
        <w:t>odder</w:t>
      </w:r>
      <w:proofErr w:type="spellEnd"/>
      <w:r>
        <w:t xml:space="preserve"> leuchten </w:t>
      </w:r>
      <w:proofErr w:type="spellStart"/>
      <w:r>
        <w:t>lesst</w:t>
      </w:r>
      <w:proofErr w:type="spellEnd"/>
      <w:r>
        <w:t xml:space="preserve">/ Denn es sind auch zwey stück </w:t>
      </w:r>
      <w:proofErr w:type="spellStart"/>
      <w:r>
        <w:t>jnn</w:t>
      </w:r>
      <w:proofErr w:type="spellEnd"/>
      <w:r>
        <w:t xml:space="preserve"> diesem Segen/ Welche Sanct Paulus pflegt </w:t>
      </w:r>
      <w:proofErr w:type="spellStart"/>
      <w:r>
        <w:t>vnterschiedlich</w:t>
      </w:r>
      <w:proofErr w:type="spellEnd"/>
      <w:r>
        <w:t xml:space="preserve"> zu nennen/ Gratia et Donum/ Gnade und </w:t>
      </w:r>
      <w:proofErr w:type="spellStart"/>
      <w:r>
        <w:t>gabe</w:t>
      </w:r>
      <w:proofErr w:type="spellEnd"/>
      <w:r>
        <w:t xml:space="preserve">/ Das erste ist </w:t>
      </w:r>
      <w:proofErr w:type="spellStart"/>
      <w:r>
        <w:t>gnade</w:t>
      </w:r>
      <w:proofErr w:type="spellEnd"/>
      <w:r>
        <w:t xml:space="preserve">/ </w:t>
      </w:r>
      <w:proofErr w:type="spellStart"/>
      <w:r>
        <w:t>odder</w:t>
      </w:r>
      <w:proofErr w:type="spellEnd"/>
      <w:r>
        <w:t xml:space="preserve"> </w:t>
      </w:r>
      <w:proofErr w:type="spellStart"/>
      <w:r>
        <w:t>gonst</w:t>
      </w:r>
      <w:proofErr w:type="spellEnd"/>
      <w:r>
        <w:t xml:space="preserve">/ Wenn er seinen </w:t>
      </w:r>
      <w:proofErr w:type="spellStart"/>
      <w:r>
        <w:t>zorn</w:t>
      </w:r>
      <w:proofErr w:type="spellEnd"/>
      <w:r>
        <w:t xml:space="preserve"> wendet </w:t>
      </w:r>
      <w:proofErr w:type="spellStart"/>
      <w:r>
        <w:t>vnd</w:t>
      </w:r>
      <w:proofErr w:type="spellEnd"/>
      <w:r>
        <w:t xml:space="preserve"> </w:t>
      </w:r>
      <w:proofErr w:type="spellStart"/>
      <w:r>
        <w:t>vns</w:t>
      </w:r>
      <w:proofErr w:type="spellEnd"/>
      <w:r>
        <w:t xml:space="preserve"> durch sein </w:t>
      </w:r>
      <w:proofErr w:type="spellStart"/>
      <w:r>
        <w:t>wort</w:t>
      </w:r>
      <w:proofErr w:type="spellEnd"/>
      <w:r>
        <w:t xml:space="preserve"> </w:t>
      </w:r>
      <w:proofErr w:type="spellStart"/>
      <w:r>
        <w:t>gnediglich</w:t>
      </w:r>
      <w:proofErr w:type="spellEnd"/>
      <w:r>
        <w:t xml:space="preserve"> </w:t>
      </w:r>
      <w:proofErr w:type="spellStart"/>
      <w:r>
        <w:t>ansihet</w:t>
      </w:r>
      <w:proofErr w:type="spellEnd"/>
      <w:r>
        <w:t xml:space="preserve">/ </w:t>
      </w:r>
      <w:proofErr w:type="spellStart"/>
      <w:r>
        <w:t>vnd</w:t>
      </w:r>
      <w:proofErr w:type="spellEnd"/>
      <w:r>
        <w:t xml:space="preserve"> </w:t>
      </w:r>
      <w:proofErr w:type="spellStart"/>
      <w:r>
        <w:t>vns</w:t>
      </w:r>
      <w:proofErr w:type="spellEnd"/>
      <w:r>
        <w:t xml:space="preserve"> alle </w:t>
      </w:r>
      <w:proofErr w:type="spellStart"/>
      <w:r>
        <w:t>sunde</w:t>
      </w:r>
      <w:proofErr w:type="spellEnd"/>
      <w:r>
        <w:t xml:space="preserve"> vergibt/ </w:t>
      </w:r>
      <w:proofErr w:type="spellStart"/>
      <w:r>
        <w:t>Vnd</w:t>
      </w:r>
      <w:proofErr w:type="spellEnd"/>
      <w:r>
        <w:t xml:space="preserve"> also </w:t>
      </w:r>
      <w:proofErr w:type="spellStart"/>
      <w:r>
        <w:t>vnser</w:t>
      </w:r>
      <w:proofErr w:type="spellEnd"/>
      <w:r>
        <w:t xml:space="preserve"> </w:t>
      </w:r>
      <w:proofErr w:type="spellStart"/>
      <w:r>
        <w:t>hertz</w:t>
      </w:r>
      <w:proofErr w:type="spellEnd"/>
      <w:r>
        <w:t xml:space="preserve"> gegen </w:t>
      </w:r>
      <w:proofErr w:type="spellStart"/>
      <w:r>
        <w:t>jm</w:t>
      </w:r>
      <w:proofErr w:type="spellEnd"/>
      <w:r>
        <w:t xml:space="preserve"> sicher </w:t>
      </w:r>
      <w:proofErr w:type="spellStart"/>
      <w:r>
        <w:t>vnd</w:t>
      </w:r>
      <w:proofErr w:type="spellEnd"/>
      <w:r>
        <w:t xml:space="preserve"> </w:t>
      </w:r>
      <w:proofErr w:type="spellStart"/>
      <w:r>
        <w:t>frölich</w:t>
      </w:r>
      <w:proofErr w:type="spellEnd"/>
      <w:r>
        <w:t xml:space="preserve"> macht/ Darnach gibt er auch die reichen </w:t>
      </w:r>
      <w:proofErr w:type="spellStart"/>
      <w:r>
        <w:t>vnd</w:t>
      </w:r>
      <w:proofErr w:type="spellEnd"/>
      <w:r>
        <w:t xml:space="preserve"> mancherley gaben seines </w:t>
      </w:r>
      <w:proofErr w:type="spellStart"/>
      <w:r>
        <w:t>geists</w:t>
      </w:r>
      <w:proofErr w:type="spellEnd"/>
      <w:r>
        <w:t xml:space="preserve">/ da durch wir viel ausrichten/ beide </w:t>
      </w:r>
      <w:proofErr w:type="spellStart"/>
      <w:r>
        <w:t>jnn</w:t>
      </w:r>
      <w:proofErr w:type="spellEnd"/>
      <w:r>
        <w:t xml:space="preserve"> </w:t>
      </w:r>
      <w:proofErr w:type="spellStart"/>
      <w:r>
        <w:t>vns</w:t>
      </w:r>
      <w:proofErr w:type="spellEnd"/>
      <w:r>
        <w:t xml:space="preserve"> </w:t>
      </w:r>
      <w:proofErr w:type="spellStart"/>
      <w:r>
        <w:t>selbs</w:t>
      </w:r>
      <w:proofErr w:type="spellEnd"/>
      <w:r>
        <w:t xml:space="preserve">/ </w:t>
      </w:r>
      <w:proofErr w:type="spellStart"/>
      <w:r>
        <w:t>vnd</w:t>
      </w:r>
      <w:proofErr w:type="spellEnd"/>
      <w:r>
        <w:t xml:space="preserve"> </w:t>
      </w:r>
      <w:proofErr w:type="spellStart"/>
      <w:r>
        <w:t>jnn</w:t>
      </w:r>
      <w:proofErr w:type="spellEnd"/>
      <w:r>
        <w:t xml:space="preserve"> aller wellt/ als / </w:t>
      </w:r>
      <w:proofErr w:type="spellStart"/>
      <w:r>
        <w:t>leren</w:t>
      </w:r>
      <w:proofErr w:type="spellEnd"/>
      <w:r>
        <w:t xml:space="preserve">/ trösten/ raten/ </w:t>
      </w:r>
      <w:proofErr w:type="spellStart"/>
      <w:r>
        <w:t>helffen</w:t>
      </w:r>
      <w:proofErr w:type="spellEnd"/>
      <w:r>
        <w:t xml:space="preserve">/ </w:t>
      </w:r>
      <w:proofErr w:type="spellStart"/>
      <w:r>
        <w:t>Teuffen</w:t>
      </w:r>
      <w:proofErr w:type="spellEnd"/>
      <w:r>
        <w:t xml:space="preserve">/ Sacrament reichen/ wunder thun/ </w:t>
      </w:r>
      <w:proofErr w:type="spellStart"/>
      <w:r>
        <w:t>vnd</w:t>
      </w:r>
      <w:proofErr w:type="spellEnd"/>
      <w:r>
        <w:t xml:space="preserve"> der gleichen/ wie </w:t>
      </w:r>
      <w:proofErr w:type="spellStart"/>
      <w:r>
        <w:t>jnn</w:t>
      </w:r>
      <w:proofErr w:type="spellEnd"/>
      <w:r>
        <w:t xml:space="preserve"> der Ersten an die </w:t>
      </w:r>
      <w:proofErr w:type="spellStart"/>
      <w:r>
        <w:t>corinther</w:t>
      </w:r>
      <w:proofErr w:type="spellEnd"/>
      <w:r>
        <w:t xml:space="preserve"> am </w:t>
      </w:r>
      <w:proofErr w:type="spellStart"/>
      <w:r>
        <w:t>zwolfften</w:t>
      </w:r>
      <w:proofErr w:type="spellEnd"/>
      <w:r>
        <w:t xml:space="preserve"> Capitel Sanct Paulus </w:t>
      </w:r>
      <w:proofErr w:type="spellStart"/>
      <w:r>
        <w:t>erzelet</w:t>
      </w:r>
      <w:proofErr w:type="spellEnd"/>
      <w:r>
        <w:t xml:space="preserve">. </w:t>
      </w:r>
    </w:p>
    <w:p w14:paraId="4AE10DDB" w14:textId="77777777" w:rsidR="00707884" w:rsidRDefault="00707884" w:rsidP="00707884">
      <w:pPr>
        <w:pStyle w:val="StandardWeb"/>
      </w:pPr>
      <w:r>
        <w:t xml:space="preserve">Gleich wie die liebe sonne/ wenn sie </w:t>
      </w:r>
      <w:proofErr w:type="spellStart"/>
      <w:r>
        <w:t>auffgehet</w:t>
      </w:r>
      <w:proofErr w:type="spellEnd"/>
      <w:r>
        <w:t xml:space="preserve">/ macht sie nicht allein </w:t>
      </w:r>
      <w:proofErr w:type="spellStart"/>
      <w:r>
        <w:t>frölich</w:t>
      </w:r>
      <w:proofErr w:type="spellEnd"/>
      <w:r>
        <w:t xml:space="preserve"> alle wellt mit </w:t>
      </w:r>
      <w:proofErr w:type="spellStart"/>
      <w:r>
        <w:t>jrem</w:t>
      </w:r>
      <w:proofErr w:type="spellEnd"/>
      <w:r>
        <w:t xml:space="preserve"> lieblichem schönen </w:t>
      </w:r>
      <w:proofErr w:type="spellStart"/>
      <w:r>
        <w:t>liecht</w:t>
      </w:r>
      <w:proofErr w:type="spellEnd"/>
      <w:r>
        <w:t xml:space="preserve">/ Sondern </w:t>
      </w:r>
      <w:proofErr w:type="spellStart"/>
      <w:r>
        <w:t>wirckt</w:t>
      </w:r>
      <w:proofErr w:type="spellEnd"/>
      <w:r>
        <w:t xml:space="preserve">/ gibt </w:t>
      </w:r>
      <w:proofErr w:type="spellStart"/>
      <w:r>
        <w:t>vnd</w:t>
      </w:r>
      <w:proofErr w:type="spellEnd"/>
      <w:r>
        <w:t xml:space="preserve"> </w:t>
      </w:r>
      <w:proofErr w:type="spellStart"/>
      <w:r>
        <w:t>hilfft</w:t>
      </w:r>
      <w:proofErr w:type="spellEnd"/>
      <w:r>
        <w:t xml:space="preserve">/ das beide/ </w:t>
      </w:r>
      <w:proofErr w:type="spellStart"/>
      <w:r>
        <w:t>menschen</w:t>
      </w:r>
      <w:proofErr w:type="spellEnd"/>
      <w:r>
        <w:t xml:space="preserve"> </w:t>
      </w:r>
      <w:proofErr w:type="spellStart"/>
      <w:r>
        <w:t>vnd</w:t>
      </w:r>
      <w:proofErr w:type="spellEnd"/>
      <w:r>
        <w:t xml:space="preserve"> </w:t>
      </w:r>
      <w:proofErr w:type="spellStart"/>
      <w:r>
        <w:t>viehe</w:t>
      </w:r>
      <w:proofErr w:type="spellEnd"/>
      <w:r>
        <w:t xml:space="preserve">/ </w:t>
      </w:r>
      <w:proofErr w:type="spellStart"/>
      <w:r>
        <w:t>allerley</w:t>
      </w:r>
      <w:proofErr w:type="spellEnd"/>
      <w:r>
        <w:t xml:space="preserve">/ thun/ </w:t>
      </w:r>
      <w:proofErr w:type="spellStart"/>
      <w:r>
        <w:t>erbeiten</w:t>
      </w:r>
      <w:proofErr w:type="spellEnd"/>
      <w:r>
        <w:t xml:space="preserve">/ gehen/ stehen </w:t>
      </w:r>
      <w:proofErr w:type="spellStart"/>
      <w:r>
        <w:t>vnd</w:t>
      </w:r>
      <w:proofErr w:type="spellEnd"/>
      <w:r>
        <w:t xml:space="preserve"> aller </w:t>
      </w:r>
      <w:proofErr w:type="spellStart"/>
      <w:r>
        <w:t>gelied</w:t>
      </w:r>
      <w:proofErr w:type="spellEnd"/>
      <w:r>
        <w:t xml:space="preserve"> brauchen können/ </w:t>
      </w:r>
      <w:proofErr w:type="spellStart"/>
      <w:r>
        <w:t>Erwermet</w:t>
      </w:r>
      <w:proofErr w:type="spellEnd"/>
      <w:r>
        <w:t xml:space="preserve">/ </w:t>
      </w:r>
      <w:proofErr w:type="spellStart"/>
      <w:r>
        <w:t>vnd</w:t>
      </w:r>
      <w:proofErr w:type="spellEnd"/>
      <w:r>
        <w:t xml:space="preserve"> treibt fort </w:t>
      </w:r>
      <w:proofErr w:type="spellStart"/>
      <w:r>
        <w:t>allerley</w:t>
      </w:r>
      <w:proofErr w:type="spellEnd"/>
      <w:r>
        <w:t xml:space="preserve"> </w:t>
      </w:r>
      <w:proofErr w:type="spellStart"/>
      <w:r>
        <w:t>gewechse</w:t>
      </w:r>
      <w:proofErr w:type="spellEnd"/>
      <w:r>
        <w:t xml:space="preserve"> </w:t>
      </w:r>
      <w:proofErr w:type="spellStart"/>
      <w:r>
        <w:t>vnd</w:t>
      </w:r>
      <w:proofErr w:type="spellEnd"/>
      <w:r>
        <w:t xml:space="preserve"> fruchte/ bis sie alles </w:t>
      </w:r>
      <w:proofErr w:type="spellStart"/>
      <w:r>
        <w:t>reiffe</w:t>
      </w:r>
      <w:proofErr w:type="spellEnd"/>
      <w:r>
        <w:t xml:space="preserve"> </w:t>
      </w:r>
      <w:proofErr w:type="spellStart"/>
      <w:r>
        <w:t>vnd</w:t>
      </w:r>
      <w:proofErr w:type="spellEnd"/>
      <w:r>
        <w:t xml:space="preserve"> </w:t>
      </w:r>
      <w:proofErr w:type="spellStart"/>
      <w:r>
        <w:t>volkomen</w:t>
      </w:r>
      <w:proofErr w:type="spellEnd"/>
      <w:r>
        <w:t xml:space="preserve"> macht/ Also spricht hie der Segen auch/ das Gott </w:t>
      </w:r>
      <w:proofErr w:type="spellStart"/>
      <w:r>
        <w:t>vns</w:t>
      </w:r>
      <w:proofErr w:type="spellEnd"/>
      <w:r>
        <w:t xml:space="preserve"> nicht allein </w:t>
      </w:r>
      <w:proofErr w:type="spellStart"/>
      <w:r>
        <w:t>wolt</w:t>
      </w:r>
      <w:proofErr w:type="spellEnd"/>
      <w:r>
        <w:t xml:space="preserve"> helle scheinen mit dem </w:t>
      </w:r>
      <w:proofErr w:type="spellStart"/>
      <w:r>
        <w:t>wort</w:t>
      </w:r>
      <w:proofErr w:type="spellEnd"/>
      <w:r>
        <w:t xml:space="preserve"> der </w:t>
      </w:r>
      <w:proofErr w:type="spellStart"/>
      <w:r>
        <w:t>gnaden</w:t>
      </w:r>
      <w:proofErr w:type="spellEnd"/>
      <w:r>
        <w:t xml:space="preserve">/ </w:t>
      </w:r>
      <w:proofErr w:type="spellStart"/>
      <w:r>
        <w:t>vnd</w:t>
      </w:r>
      <w:proofErr w:type="spellEnd"/>
      <w:r>
        <w:t xml:space="preserve"> </w:t>
      </w:r>
      <w:proofErr w:type="spellStart"/>
      <w:r>
        <w:t>vns</w:t>
      </w:r>
      <w:proofErr w:type="spellEnd"/>
      <w:r>
        <w:t xml:space="preserve"> </w:t>
      </w:r>
      <w:proofErr w:type="spellStart"/>
      <w:r>
        <w:t>frölich</w:t>
      </w:r>
      <w:proofErr w:type="spellEnd"/>
      <w:r>
        <w:t xml:space="preserve"> machen durch </w:t>
      </w:r>
      <w:proofErr w:type="spellStart"/>
      <w:r>
        <w:t>vergebung</w:t>
      </w:r>
      <w:proofErr w:type="spellEnd"/>
      <w:r>
        <w:t xml:space="preserve"> der </w:t>
      </w:r>
      <w:proofErr w:type="spellStart"/>
      <w:r>
        <w:t>sunden</w:t>
      </w:r>
      <w:proofErr w:type="spellEnd"/>
      <w:r>
        <w:t xml:space="preserve">/ </w:t>
      </w:r>
      <w:proofErr w:type="spellStart"/>
      <w:r>
        <w:t>vnd</w:t>
      </w:r>
      <w:proofErr w:type="spellEnd"/>
      <w:r>
        <w:t xml:space="preserve"> </w:t>
      </w:r>
      <w:proofErr w:type="spellStart"/>
      <w:r>
        <w:t>anzeigunge</w:t>
      </w:r>
      <w:proofErr w:type="spellEnd"/>
      <w:r>
        <w:t xml:space="preserve"> seiner </w:t>
      </w:r>
      <w:proofErr w:type="spellStart"/>
      <w:r>
        <w:t>gunst</w:t>
      </w:r>
      <w:proofErr w:type="spellEnd"/>
      <w:r>
        <w:t xml:space="preserve"> gegen </w:t>
      </w:r>
      <w:proofErr w:type="spellStart"/>
      <w:r>
        <w:t>vns</w:t>
      </w:r>
      <w:proofErr w:type="spellEnd"/>
      <w:r>
        <w:t xml:space="preserve">/ sondern auch </w:t>
      </w:r>
      <w:proofErr w:type="spellStart"/>
      <w:r>
        <w:t>vns</w:t>
      </w:r>
      <w:proofErr w:type="spellEnd"/>
      <w:r>
        <w:t xml:space="preserve"> </w:t>
      </w:r>
      <w:proofErr w:type="spellStart"/>
      <w:r>
        <w:t>gnedig</w:t>
      </w:r>
      <w:proofErr w:type="spellEnd"/>
      <w:r>
        <w:t xml:space="preserve"> sein/ das ist/ </w:t>
      </w:r>
      <w:proofErr w:type="spellStart"/>
      <w:r>
        <w:t>gnediglich</w:t>
      </w:r>
      <w:proofErr w:type="spellEnd"/>
      <w:r>
        <w:t xml:space="preserve"> nachdrücke/ mit geist </w:t>
      </w:r>
      <w:proofErr w:type="spellStart"/>
      <w:r>
        <w:t>vnd</w:t>
      </w:r>
      <w:proofErr w:type="spellEnd"/>
      <w:r>
        <w:t xml:space="preserve"> gaben </w:t>
      </w:r>
      <w:proofErr w:type="spellStart"/>
      <w:r>
        <w:t>stercke</w:t>
      </w:r>
      <w:proofErr w:type="spellEnd"/>
      <w:r>
        <w:t xml:space="preserve">/ zu thun allen seinen willen/ </w:t>
      </w:r>
      <w:proofErr w:type="spellStart"/>
      <w:r>
        <w:t>Darumb</w:t>
      </w:r>
      <w:proofErr w:type="spellEnd"/>
      <w:r>
        <w:t xml:space="preserve"> heisst </w:t>
      </w:r>
      <w:proofErr w:type="spellStart"/>
      <w:r>
        <w:t>dis</w:t>
      </w:r>
      <w:proofErr w:type="spellEnd"/>
      <w:r>
        <w:t xml:space="preserve"> </w:t>
      </w:r>
      <w:proofErr w:type="spellStart"/>
      <w:r>
        <w:t>wort</w:t>
      </w:r>
      <w:proofErr w:type="spellEnd"/>
      <w:r>
        <w:t xml:space="preserve"> (</w:t>
      </w:r>
      <w:proofErr w:type="spellStart"/>
      <w:r>
        <w:t>gnedig</w:t>
      </w:r>
      <w:proofErr w:type="spellEnd"/>
      <w:r>
        <w:t xml:space="preserve"> sein) so viel als begnaden </w:t>
      </w:r>
      <w:proofErr w:type="spellStart"/>
      <w:r>
        <w:t>odder</w:t>
      </w:r>
      <w:proofErr w:type="spellEnd"/>
      <w:r>
        <w:t xml:space="preserve"> </w:t>
      </w:r>
      <w:proofErr w:type="spellStart"/>
      <w:r>
        <w:t>gnediglich</w:t>
      </w:r>
      <w:proofErr w:type="spellEnd"/>
      <w:r>
        <w:t xml:space="preserve"> geben/ Wie der </w:t>
      </w:r>
      <w:proofErr w:type="spellStart"/>
      <w:r>
        <w:t>Ertz</w:t>
      </w:r>
      <w:proofErr w:type="spellEnd"/>
      <w:r>
        <w:t xml:space="preserve"> </w:t>
      </w:r>
      <w:proofErr w:type="spellStart"/>
      <w:r>
        <w:t>vater</w:t>
      </w:r>
      <w:proofErr w:type="spellEnd"/>
      <w:r>
        <w:t xml:space="preserve"> Jacob Genesis am drey </w:t>
      </w:r>
      <w:proofErr w:type="spellStart"/>
      <w:r>
        <w:t>vnd</w:t>
      </w:r>
      <w:proofErr w:type="spellEnd"/>
      <w:r>
        <w:t xml:space="preserve"> </w:t>
      </w:r>
      <w:proofErr w:type="spellStart"/>
      <w:r>
        <w:t>dreissigisten</w:t>
      </w:r>
      <w:proofErr w:type="spellEnd"/>
      <w:r>
        <w:t xml:space="preserve"> </w:t>
      </w:r>
      <w:proofErr w:type="spellStart"/>
      <w:r>
        <w:t>Capi</w:t>
      </w:r>
      <w:proofErr w:type="spellEnd"/>
      <w:r>
        <w:t xml:space="preserve">. </w:t>
      </w:r>
      <w:proofErr w:type="spellStart"/>
      <w:r>
        <w:t>solchs</w:t>
      </w:r>
      <w:proofErr w:type="spellEnd"/>
      <w:r>
        <w:t xml:space="preserve"> </w:t>
      </w:r>
      <w:proofErr w:type="spellStart"/>
      <w:r>
        <w:t>worts</w:t>
      </w:r>
      <w:proofErr w:type="spellEnd"/>
      <w:r>
        <w:t xml:space="preserve"> braucht </w:t>
      </w:r>
      <w:proofErr w:type="spellStart"/>
      <w:r>
        <w:t>vnd</w:t>
      </w:r>
      <w:proofErr w:type="spellEnd"/>
      <w:r>
        <w:t xml:space="preserve"> spricht zu Esau /Dis sind meine </w:t>
      </w:r>
      <w:proofErr w:type="spellStart"/>
      <w:r>
        <w:t>kindlin</w:t>
      </w:r>
      <w:proofErr w:type="spellEnd"/>
      <w:r>
        <w:t xml:space="preserve">/ die mir der HERR begnadet/ bescheret/ </w:t>
      </w:r>
      <w:proofErr w:type="spellStart"/>
      <w:r>
        <w:t>odder</w:t>
      </w:r>
      <w:proofErr w:type="spellEnd"/>
      <w:r>
        <w:t xml:space="preserve"> </w:t>
      </w:r>
      <w:proofErr w:type="spellStart"/>
      <w:r>
        <w:t>gnediglich</w:t>
      </w:r>
      <w:proofErr w:type="spellEnd"/>
      <w:r>
        <w:t xml:space="preserve"> gegeben hat. </w:t>
      </w:r>
    </w:p>
    <w:p w14:paraId="36DD6DEA" w14:textId="77777777" w:rsidR="00707884" w:rsidRDefault="00707884" w:rsidP="00707884">
      <w:pPr>
        <w:pStyle w:val="StandardWeb"/>
      </w:pPr>
      <w:proofErr w:type="spellStart"/>
      <w:r>
        <w:t>Vnd</w:t>
      </w:r>
      <w:proofErr w:type="spellEnd"/>
      <w:r>
        <w:t xml:space="preserve"> </w:t>
      </w:r>
      <w:proofErr w:type="spellStart"/>
      <w:r>
        <w:t>leret</w:t>
      </w:r>
      <w:proofErr w:type="spellEnd"/>
      <w:r>
        <w:t xml:space="preserve"> </w:t>
      </w:r>
      <w:proofErr w:type="spellStart"/>
      <w:r>
        <w:t>vns</w:t>
      </w:r>
      <w:proofErr w:type="spellEnd"/>
      <w:r>
        <w:t xml:space="preserve"> hie aber ein mal dieser Segen/ das wir </w:t>
      </w:r>
      <w:proofErr w:type="spellStart"/>
      <w:r>
        <w:t>danckbar</w:t>
      </w:r>
      <w:proofErr w:type="spellEnd"/>
      <w:r>
        <w:t xml:space="preserve"> sein sollen/ </w:t>
      </w:r>
      <w:proofErr w:type="spellStart"/>
      <w:r>
        <w:t>vnd</w:t>
      </w:r>
      <w:proofErr w:type="spellEnd"/>
      <w:r>
        <w:t xml:space="preserve"> erkennen/ wie wir </w:t>
      </w:r>
      <w:proofErr w:type="spellStart"/>
      <w:r>
        <w:t>vnser</w:t>
      </w:r>
      <w:proofErr w:type="spellEnd"/>
      <w:r>
        <w:t xml:space="preserve"> </w:t>
      </w:r>
      <w:proofErr w:type="spellStart"/>
      <w:r>
        <w:t>sunde</w:t>
      </w:r>
      <w:proofErr w:type="spellEnd"/>
      <w:r>
        <w:t xml:space="preserve">/ durch kein verdienst noch </w:t>
      </w:r>
      <w:proofErr w:type="spellStart"/>
      <w:r>
        <w:t>werck</w:t>
      </w:r>
      <w:proofErr w:type="spellEnd"/>
      <w:r>
        <w:t xml:space="preserve"> können los werden/ auch alle </w:t>
      </w:r>
      <w:proofErr w:type="spellStart"/>
      <w:r>
        <w:t>heiligkeit</w:t>
      </w:r>
      <w:proofErr w:type="spellEnd"/>
      <w:r>
        <w:t xml:space="preserve"> </w:t>
      </w:r>
      <w:proofErr w:type="spellStart"/>
      <w:r>
        <w:t>vnd</w:t>
      </w:r>
      <w:proofErr w:type="spellEnd"/>
      <w:r>
        <w:t xml:space="preserve"> </w:t>
      </w:r>
      <w:proofErr w:type="spellStart"/>
      <w:r>
        <w:t>weisheit</w:t>
      </w:r>
      <w:proofErr w:type="spellEnd"/>
      <w:r>
        <w:t xml:space="preserve"> </w:t>
      </w:r>
      <w:proofErr w:type="spellStart"/>
      <w:r>
        <w:t>auff</w:t>
      </w:r>
      <w:proofErr w:type="spellEnd"/>
      <w:r>
        <w:t xml:space="preserve"> erden/ Alle ander </w:t>
      </w:r>
      <w:proofErr w:type="spellStart"/>
      <w:r>
        <w:t>prediger</w:t>
      </w:r>
      <w:proofErr w:type="spellEnd"/>
      <w:r>
        <w:t xml:space="preserve"> </w:t>
      </w:r>
      <w:proofErr w:type="spellStart"/>
      <w:r>
        <w:t>vnd</w:t>
      </w:r>
      <w:proofErr w:type="spellEnd"/>
      <w:r>
        <w:t xml:space="preserve"> </w:t>
      </w:r>
      <w:proofErr w:type="spellStart"/>
      <w:r>
        <w:t>lerer</w:t>
      </w:r>
      <w:proofErr w:type="spellEnd"/>
      <w:r>
        <w:t xml:space="preserve">/ sie sein wer sie wollen/ nicht ein einig gewissen/ </w:t>
      </w:r>
      <w:proofErr w:type="spellStart"/>
      <w:r>
        <w:t>jnn</w:t>
      </w:r>
      <w:proofErr w:type="spellEnd"/>
      <w:r>
        <w:t xml:space="preserve"> der aller geringsten </w:t>
      </w:r>
      <w:proofErr w:type="spellStart"/>
      <w:r>
        <w:t>sunde</w:t>
      </w:r>
      <w:proofErr w:type="spellEnd"/>
      <w:r>
        <w:t xml:space="preserve">/ stillen noch trösten können/ sondern es </w:t>
      </w:r>
      <w:proofErr w:type="spellStart"/>
      <w:r>
        <w:t>mus</w:t>
      </w:r>
      <w:proofErr w:type="spellEnd"/>
      <w:r>
        <w:t xml:space="preserve"> das </w:t>
      </w:r>
      <w:proofErr w:type="spellStart"/>
      <w:r>
        <w:t>liecht</w:t>
      </w:r>
      <w:proofErr w:type="spellEnd"/>
      <w:r>
        <w:t xml:space="preserve"> </w:t>
      </w:r>
      <w:proofErr w:type="spellStart"/>
      <w:r>
        <w:t>Göttlichs</w:t>
      </w:r>
      <w:proofErr w:type="spellEnd"/>
      <w:r>
        <w:t xml:space="preserve"> </w:t>
      </w:r>
      <w:proofErr w:type="spellStart"/>
      <w:r>
        <w:t>worts</w:t>
      </w:r>
      <w:proofErr w:type="spellEnd"/>
      <w:r>
        <w:t xml:space="preserve"> allein thun/ Nicht/ das wir sollen </w:t>
      </w:r>
      <w:proofErr w:type="spellStart"/>
      <w:r>
        <w:t>vns</w:t>
      </w:r>
      <w:proofErr w:type="spellEnd"/>
      <w:r>
        <w:t xml:space="preserve"> </w:t>
      </w:r>
      <w:proofErr w:type="spellStart"/>
      <w:r>
        <w:t>jnn</w:t>
      </w:r>
      <w:proofErr w:type="spellEnd"/>
      <w:r>
        <w:t xml:space="preserve"> guten </w:t>
      </w:r>
      <w:proofErr w:type="spellStart"/>
      <w:r>
        <w:t>wercken</w:t>
      </w:r>
      <w:proofErr w:type="spellEnd"/>
      <w:r>
        <w:t xml:space="preserve"> </w:t>
      </w:r>
      <w:proofErr w:type="spellStart"/>
      <w:r>
        <w:t>vben</w:t>
      </w:r>
      <w:proofErr w:type="spellEnd"/>
      <w:r>
        <w:t xml:space="preserve">/ </w:t>
      </w:r>
      <w:proofErr w:type="spellStart"/>
      <w:r>
        <w:t>vnd</w:t>
      </w:r>
      <w:proofErr w:type="spellEnd"/>
      <w:r>
        <w:t xml:space="preserve"> doch wissen/ das ein </w:t>
      </w:r>
      <w:proofErr w:type="spellStart"/>
      <w:r>
        <w:t>frölich</w:t>
      </w:r>
      <w:proofErr w:type="spellEnd"/>
      <w:r>
        <w:t xml:space="preserve"> gewissen keins andern </w:t>
      </w:r>
      <w:proofErr w:type="spellStart"/>
      <w:r>
        <w:t>wegs</w:t>
      </w:r>
      <w:proofErr w:type="spellEnd"/>
      <w:r>
        <w:t xml:space="preserve"> her </w:t>
      </w:r>
      <w:proofErr w:type="spellStart"/>
      <w:r>
        <w:t>kome</w:t>
      </w:r>
      <w:proofErr w:type="spellEnd"/>
      <w:r>
        <w:t xml:space="preserve">/ denn wo </w:t>
      </w:r>
      <w:proofErr w:type="spellStart"/>
      <w:r>
        <w:t>Got</w:t>
      </w:r>
      <w:proofErr w:type="spellEnd"/>
      <w:r>
        <w:t xml:space="preserve"> sein </w:t>
      </w:r>
      <w:proofErr w:type="spellStart"/>
      <w:r>
        <w:t>angesicht</w:t>
      </w:r>
      <w:proofErr w:type="spellEnd"/>
      <w:r>
        <w:t xml:space="preserve"> </w:t>
      </w:r>
      <w:proofErr w:type="spellStart"/>
      <w:r>
        <w:t>vber</w:t>
      </w:r>
      <w:proofErr w:type="spellEnd"/>
      <w:r>
        <w:t xml:space="preserve"> </w:t>
      </w:r>
      <w:proofErr w:type="spellStart"/>
      <w:r>
        <w:t>vns</w:t>
      </w:r>
      <w:proofErr w:type="spellEnd"/>
      <w:r>
        <w:t xml:space="preserve"> leuchten </w:t>
      </w:r>
      <w:proofErr w:type="spellStart"/>
      <w:r>
        <w:t>lesset</w:t>
      </w:r>
      <w:proofErr w:type="spellEnd"/>
      <w:r>
        <w:t xml:space="preserve">/ das ist/ durch </w:t>
      </w:r>
      <w:proofErr w:type="spellStart"/>
      <w:r>
        <w:t>vergebung</w:t>
      </w:r>
      <w:proofErr w:type="spellEnd"/>
      <w:r>
        <w:t xml:space="preserve"> der </w:t>
      </w:r>
      <w:proofErr w:type="spellStart"/>
      <w:r>
        <w:t>sunde</w:t>
      </w:r>
      <w:proofErr w:type="spellEnd"/>
      <w:r>
        <w:t xml:space="preserve"> aus lauter </w:t>
      </w:r>
      <w:proofErr w:type="spellStart"/>
      <w:r>
        <w:t>gnade</w:t>
      </w:r>
      <w:proofErr w:type="spellEnd"/>
      <w:r>
        <w:t xml:space="preserve"> </w:t>
      </w:r>
      <w:proofErr w:type="spellStart"/>
      <w:r>
        <w:t>vnd</w:t>
      </w:r>
      <w:proofErr w:type="spellEnd"/>
      <w:r>
        <w:t xml:space="preserve"> </w:t>
      </w:r>
      <w:proofErr w:type="spellStart"/>
      <w:r>
        <w:t>barmhertzigkeit</w:t>
      </w:r>
      <w:proofErr w:type="spellEnd"/>
      <w:r>
        <w:t xml:space="preserve">/ Darzu auch </w:t>
      </w:r>
      <w:proofErr w:type="spellStart"/>
      <w:r>
        <w:t>widder</w:t>
      </w:r>
      <w:proofErr w:type="spellEnd"/>
      <w:r>
        <w:t xml:space="preserve"> predigen </w:t>
      </w:r>
      <w:proofErr w:type="spellStart"/>
      <w:r>
        <w:t>odder</w:t>
      </w:r>
      <w:proofErr w:type="spellEnd"/>
      <w:r>
        <w:t xml:space="preserve"> bekennen/ noch ein einiges recht Christlich </w:t>
      </w:r>
      <w:proofErr w:type="spellStart"/>
      <w:r>
        <w:t>werck</w:t>
      </w:r>
      <w:proofErr w:type="spellEnd"/>
      <w:r>
        <w:t xml:space="preserve"> </w:t>
      </w:r>
      <w:proofErr w:type="spellStart"/>
      <w:r>
        <w:t>odder</w:t>
      </w:r>
      <w:proofErr w:type="spellEnd"/>
      <w:r>
        <w:t xml:space="preserve"> </w:t>
      </w:r>
      <w:proofErr w:type="spellStart"/>
      <w:r>
        <w:t>wort</w:t>
      </w:r>
      <w:proofErr w:type="spellEnd"/>
      <w:r>
        <w:t xml:space="preserve"> </w:t>
      </w:r>
      <w:proofErr w:type="spellStart"/>
      <w:r>
        <w:t>anzufahen</w:t>
      </w:r>
      <w:proofErr w:type="spellEnd"/>
      <w:r>
        <w:t xml:space="preserve"> vermögen/ schweige denn zu </w:t>
      </w:r>
      <w:proofErr w:type="spellStart"/>
      <w:r>
        <w:t>volenden</w:t>
      </w:r>
      <w:proofErr w:type="spellEnd"/>
      <w:r>
        <w:t xml:space="preserve">/ Wo er </w:t>
      </w:r>
      <w:proofErr w:type="spellStart"/>
      <w:r>
        <w:t>vns</w:t>
      </w:r>
      <w:proofErr w:type="spellEnd"/>
      <w:r>
        <w:t xml:space="preserve"> nicht </w:t>
      </w:r>
      <w:proofErr w:type="spellStart"/>
      <w:r>
        <w:t>gnedig</w:t>
      </w:r>
      <w:proofErr w:type="spellEnd"/>
      <w:r>
        <w:t xml:space="preserve"> ist/ das ist/ </w:t>
      </w:r>
      <w:proofErr w:type="spellStart"/>
      <w:r>
        <w:t>wor</w:t>
      </w:r>
      <w:proofErr w:type="spellEnd"/>
      <w:r>
        <w:t xml:space="preserve"> er </w:t>
      </w:r>
      <w:proofErr w:type="spellStart"/>
      <w:r>
        <w:t>vns</w:t>
      </w:r>
      <w:proofErr w:type="spellEnd"/>
      <w:r>
        <w:t xml:space="preserve"> nicht </w:t>
      </w:r>
      <w:proofErr w:type="spellStart"/>
      <w:r>
        <w:t>gnediglich</w:t>
      </w:r>
      <w:proofErr w:type="spellEnd"/>
      <w:r>
        <w:t xml:space="preserve"> mit seinen gaben begnadet/ </w:t>
      </w:r>
      <w:proofErr w:type="spellStart"/>
      <w:r>
        <w:t>sterckt</w:t>
      </w:r>
      <w:proofErr w:type="spellEnd"/>
      <w:r>
        <w:t xml:space="preserve"> </w:t>
      </w:r>
      <w:proofErr w:type="spellStart"/>
      <w:r>
        <w:t>vnd</w:t>
      </w:r>
      <w:proofErr w:type="spellEnd"/>
      <w:r>
        <w:t xml:space="preserve"> treibet. </w:t>
      </w:r>
    </w:p>
    <w:p w14:paraId="09DDAB59" w14:textId="77777777" w:rsidR="00707884" w:rsidRDefault="00707884" w:rsidP="00707884">
      <w:pPr>
        <w:pStyle w:val="berschrift2"/>
      </w:pPr>
      <w:r>
        <w:t xml:space="preserve">Der HERR erhebe sein </w:t>
      </w:r>
      <w:proofErr w:type="spellStart"/>
      <w:r>
        <w:t>angesicht</w:t>
      </w:r>
      <w:proofErr w:type="spellEnd"/>
      <w:r>
        <w:t xml:space="preserve"> </w:t>
      </w:r>
      <w:proofErr w:type="spellStart"/>
      <w:r>
        <w:t>vber</w:t>
      </w:r>
      <w:proofErr w:type="spellEnd"/>
      <w:r>
        <w:t xml:space="preserve"> dir/ </w:t>
      </w:r>
      <w:proofErr w:type="spellStart"/>
      <w:r>
        <w:t>vnd</w:t>
      </w:r>
      <w:proofErr w:type="spellEnd"/>
      <w:r>
        <w:t xml:space="preserve"> gebe dir </w:t>
      </w:r>
      <w:proofErr w:type="spellStart"/>
      <w:r>
        <w:t>fried</w:t>
      </w:r>
      <w:proofErr w:type="spellEnd"/>
      <w:r>
        <w:t>.</w:t>
      </w:r>
    </w:p>
    <w:p w14:paraId="180327E9" w14:textId="77777777" w:rsidR="00707884" w:rsidRDefault="00707884" w:rsidP="00707884">
      <w:pPr>
        <w:pStyle w:val="StandardWeb"/>
      </w:pPr>
      <w:proofErr w:type="spellStart"/>
      <w:r>
        <w:t>DAs</w:t>
      </w:r>
      <w:proofErr w:type="spellEnd"/>
      <w:r>
        <w:t xml:space="preserve"> Dritt stuck betrifft auch das geistlich wesen </w:t>
      </w:r>
      <w:proofErr w:type="spellStart"/>
      <w:r>
        <w:t>vnd</w:t>
      </w:r>
      <w:proofErr w:type="spellEnd"/>
      <w:r>
        <w:t xml:space="preserve"> die </w:t>
      </w:r>
      <w:proofErr w:type="spellStart"/>
      <w:r>
        <w:t>seele</w:t>
      </w:r>
      <w:proofErr w:type="spellEnd"/>
      <w:r>
        <w:t xml:space="preserve">/ </w:t>
      </w:r>
      <w:proofErr w:type="spellStart"/>
      <w:r>
        <w:t>vnd</w:t>
      </w:r>
      <w:proofErr w:type="spellEnd"/>
      <w:r>
        <w:t xml:space="preserve"> ist ein </w:t>
      </w:r>
      <w:proofErr w:type="spellStart"/>
      <w:r>
        <w:t>wunsch</w:t>
      </w:r>
      <w:proofErr w:type="spellEnd"/>
      <w:r>
        <w:t xml:space="preserve"> des </w:t>
      </w:r>
      <w:proofErr w:type="spellStart"/>
      <w:r>
        <w:t>trosts</w:t>
      </w:r>
      <w:proofErr w:type="spellEnd"/>
      <w:r>
        <w:t xml:space="preserve"> </w:t>
      </w:r>
      <w:proofErr w:type="spellStart"/>
      <w:r>
        <w:t>vnd</w:t>
      </w:r>
      <w:proofErr w:type="spellEnd"/>
      <w:r>
        <w:t xml:space="preserve"> endlichen </w:t>
      </w:r>
      <w:proofErr w:type="spellStart"/>
      <w:r>
        <w:t>sieges</w:t>
      </w:r>
      <w:proofErr w:type="spellEnd"/>
      <w:r>
        <w:t xml:space="preserve"> </w:t>
      </w:r>
      <w:proofErr w:type="spellStart"/>
      <w:r>
        <w:t>vnter</w:t>
      </w:r>
      <w:proofErr w:type="spellEnd"/>
      <w:r>
        <w:t xml:space="preserve"> dem Creutz/ Tod/ </w:t>
      </w:r>
      <w:proofErr w:type="spellStart"/>
      <w:r>
        <w:t>Teuffel</w:t>
      </w:r>
      <w:proofErr w:type="spellEnd"/>
      <w:r>
        <w:t xml:space="preserve"> </w:t>
      </w:r>
      <w:proofErr w:type="spellStart"/>
      <w:r>
        <w:t>vnd</w:t>
      </w:r>
      <w:proofErr w:type="spellEnd"/>
      <w:r>
        <w:t xml:space="preserve"> aller </w:t>
      </w:r>
      <w:proofErr w:type="spellStart"/>
      <w:r>
        <w:t>hellischen</w:t>
      </w:r>
      <w:proofErr w:type="spellEnd"/>
      <w:r>
        <w:t xml:space="preserve"> </w:t>
      </w:r>
      <w:proofErr w:type="spellStart"/>
      <w:r>
        <w:t>pforten</w:t>
      </w:r>
      <w:proofErr w:type="spellEnd"/>
      <w:r>
        <w:t xml:space="preserve">/ </w:t>
      </w:r>
      <w:proofErr w:type="spellStart"/>
      <w:r>
        <w:t>sambt</w:t>
      </w:r>
      <w:proofErr w:type="spellEnd"/>
      <w:r>
        <w:t xml:space="preserve"> der </w:t>
      </w:r>
      <w:proofErr w:type="spellStart"/>
      <w:r>
        <w:t>welt</w:t>
      </w:r>
      <w:proofErr w:type="spellEnd"/>
      <w:r>
        <w:t xml:space="preserve">/ </w:t>
      </w:r>
      <w:proofErr w:type="spellStart"/>
      <w:r>
        <w:t>vnd</w:t>
      </w:r>
      <w:proofErr w:type="spellEnd"/>
      <w:r>
        <w:t xml:space="preserve"> </w:t>
      </w:r>
      <w:proofErr w:type="spellStart"/>
      <w:r>
        <w:t>vbrigen</w:t>
      </w:r>
      <w:proofErr w:type="spellEnd"/>
      <w:r>
        <w:t xml:space="preserve"> bösen </w:t>
      </w:r>
      <w:proofErr w:type="spellStart"/>
      <w:r>
        <w:t>l+üsten</w:t>
      </w:r>
      <w:proofErr w:type="spellEnd"/>
      <w:r>
        <w:t xml:space="preserve"> </w:t>
      </w:r>
      <w:proofErr w:type="spellStart"/>
      <w:r>
        <w:t>vnsers</w:t>
      </w:r>
      <w:proofErr w:type="spellEnd"/>
      <w:r>
        <w:t xml:space="preserve"> </w:t>
      </w:r>
      <w:proofErr w:type="spellStart"/>
      <w:r>
        <w:t>fleisches</w:t>
      </w:r>
      <w:proofErr w:type="spellEnd"/>
      <w:r>
        <w:t xml:space="preserve">/ Denn ob er </w:t>
      </w:r>
      <w:proofErr w:type="spellStart"/>
      <w:r>
        <w:t>vns</w:t>
      </w:r>
      <w:proofErr w:type="spellEnd"/>
      <w:r>
        <w:t xml:space="preserve"> </w:t>
      </w:r>
      <w:proofErr w:type="spellStart"/>
      <w:r>
        <w:t>wol</w:t>
      </w:r>
      <w:proofErr w:type="spellEnd"/>
      <w:r>
        <w:t xml:space="preserve"> </w:t>
      </w:r>
      <w:proofErr w:type="spellStart"/>
      <w:r>
        <w:t>gnedig</w:t>
      </w:r>
      <w:proofErr w:type="spellEnd"/>
      <w:r>
        <w:t xml:space="preserve"> ist worden/ die </w:t>
      </w:r>
      <w:proofErr w:type="spellStart"/>
      <w:r>
        <w:t>sunde</w:t>
      </w:r>
      <w:proofErr w:type="spellEnd"/>
      <w:r>
        <w:t xml:space="preserve"> vergeben hat/ </w:t>
      </w:r>
      <w:proofErr w:type="spellStart"/>
      <w:r>
        <w:t>vnd</w:t>
      </w:r>
      <w:proofErr w:type="spellEnd"/>
      <w:r>
        <w:t xml:space="preserve"> mit seinem geist geziert/ so haben wir gleich </w:t>
      </w:r>
      <w:proofErr w:type="spellStart"/>
      <w:r>
        <w:t>wol</w:t>
      </w:r>
      <w:proofErr w:type="spellEnd"/>
      <w:r>
        <w:t xml:space="preserve"> noch für </w:t>
      </w:r>
      <w:proofErr w:type="spellStart"/>
      <w:r>
        <w:t>vns</w:t>
      </w:r>
      <w:proofErr w:type="spellEnd"/>
      <w:r>
        <w:t xml:space="preserve">/ ja liegen noch stets im </w:t>
      </w:r>
      <w:proofErr w:type="spellStart"/>
      <w:r>
        <w:t>kampff</w:t>
      </w:r>
      <w:proofErr w:type="spellEnd"/>
      <w:r>
        <w:t xml:space="preserve"> </w:t>
      </w:r>
      <w:proofErr w:type="spellStart"/>
      <w:r>
        <w:t>widder</w:t>
      </w:r>
      <w:proofErr w:type="spellEnd"/>
      <w:r>
        <w:t xml:space="preserve"> den </w:t>
      </w:r>
      <w:proofErr w:type="spellStart"/>
      <w:r>
        <w:t>teuffel</w:t>
      </w:r>
      <w:proofErr w:type="spellEnd"/>
      <w:r>
        <w:t xml:space="preserve"> </w:t>
      </w:r>
      <w:proofErr w:type="spellStart"/>
      <w:r>
        <w:t>vnd</w:t>
      </w:r>
      <w:proofErr w:type="spellEnd"/>
      <w:r>
        <w:t xml:space="preserve"> </w:t>
      </w:r>
      <w:proofErr w:type="spellStart"/>
      <w:r>
        <w:t>vbrige</w:t>
      </w:r>
      <w:proofErr w:type="spellEnd"/>
      <w:r>
        <w:t xml:space="preserve"> </w:t>
      </w:r>
      <w:proofErr w:type="spellStart"/>
      <w:r>
        <w:t>sunden</w:t>
      </w:r>
      <w:proofErr w:type="spellEnd"/>
      <w:r>
        <w:t xml:space="preserve">. </w:t>
      </w:r>
    </w:p>
    <w:p w14:paraId="4C1EE06C" w14:textId="77777777" w:rsidR="00707884" w:rsidRDefault="00707884" w:rsidP="00707884">
      <w:pPr>
        <w:pStyle w:val="StandardWeb"/>
      </w:pPr>
      <w:r>
        <w:t xml:space="preserve">Denn auch der </w:t>
      </w:r>
      <w:proofErr w:type="spellStart"/>
      <w:r>
        <w:t>teuffel</w:t>
      </w:r>
      <w:proofErr w:type="spellEnd"/>
      <w:r>
        <w:t xml:space="preserve">/ wen </w:t>
      </w:r>
      <w:proofErr w:type="spellStart"/>
      <w:r>
        <w:t>ner</w:t>
      </w:r>
      <w:proofErr w:type="spellEnd"/>
      <w:r>
        <w:t xml:space="preserve"> </w:t>
      </w:r>
      <w:proofErr w:type="spellStart"/>
      <w:r>
        <w:t>gewar</w:t>
      </w:r>
      <w:proofErr w:type="spellEnd"/>
      <w:r>
        <w:t xml:space="preserve"> wird/ das wir Gottes </w:t>
      </w:r>
      <w:proofErr w:type="spellStart"/>
      <w:r>
        <w:t>gnediges</w:t>
      </w:r>
      <w:proofErr w:type="spellEnd"/>
      <w:r>
        <w:t xml:space="preserve"> </w:t>
      </w:r>
      <w:proofErr w:type="spellStart"/>
      <w:r>
        <w:t>wort</w:t>
      </w:r>
      <w:proofErr w:type="spellEnd"/>
      <w:r>
        <w:t xml:space="preserve"> haben/ </w:t>
      </w:r>
      <w:proofErr w:type="spellStart"/>
      <w:r>
        <w:t>vnd</w:t>
      </w:r>
      <w:proofErr w:type="spellEnd"/>
      <w:r>
        <w:t xml:space="preserve"> aus seinem reich gerissen sind/ </w:t>
      </w:r>
      <w:proofErr w:type="spellStart"/>
      <w:r>
        <w:t>vnd</w:t>
      </w:r>
      <w:proofErr w:type="spellEnd"/>
      <w:r>
        <w:t xml:space="preserve"> Gottes </w:t>
      </w:r>
      <w:proofErr w:type="spellStart"/>
      <w:r>
        <w:t>kinder</w:t>
      </w:r>
      <w:proofErr w:type="spellEnd"/>
      <w:r>
        <w:t xml:space="preserve"> worden/ so wird er auch toll </w:t>
      </w:r>
      <w:proofErr w:type="spellStart"/>
      <w:r>
        <w:t>vnd</w:t>
      </w:r>
      <w:proofErr w:type="spellEnd"/>
      <w:r>
        <w:t xml:space="preserve"> töricht </w:t>
      </w:r>
      <w:proofErr w:type="spellStart"/>
      <w:r>
        <w:t>vnd</w:t>
      </w:r>
      <w:proofErr w:type="spellEnd"/>
      <w:r>
        <w:t xml:space="preserve"> hetzt an </w:t>
      </w:r>
      <w:proofErr w:type="spellStart"/>
      <w:r>
        <w:t>vns</w:t>
      </w:r>
      <w:proofErr w:type="spellEnd"/>
      <w:r>
        <w:t xml:space="preserve">/ der </w:t>
      </w:r>
      <w:proofErr w:type="spellStart"/>
      <w:r>
        <w:t>welt</w:t>
      </w:r>
      <w:proofErr w:type="spellEnd"/>
      <w:r>
        <w:t xml:space="preserve"> </w:t>
      </w:r>
      <w:proofErr w:type="spellStart"/>
      <w:r>
        <w:t>gewalt</w:t>
      </w:r>
      <w:proofErr w:type="spellEnd"/>
      <w:r>
        <w:t xml:space="preserve">/ mit </w:t>
      </w:r>
      <w:proofErr w:type="spellStart"/>
      <w:r>
        <w:t>schwert</w:t>
      </w:r>
      <w:proofErr w:type="spellEnd"/>
      <w:r>
        <w:t xml:space="preserve">/ </w:t>
      </w:r>
      <w:proofErr w:type="spellStart"/>
      <w:r>
        <w:t>fewer</w:t>
      </w:r>
      <w:proofErr w:type="spellEnd"/>
      <w:r>
        <w:t xml:space="preserve"> rc/ Darzu der </w:t>
      </w:r>
      <w:proofErr w:type="spellStart"/>
      <w:r>
        <w:t>welt</w:t>
      </w:r>
      <w:proofErr w:type="spellEnd"/>
      <w:r>
        <w:t xml:space="preserve"> </w:t>
      </w:r>
      <w:proofErr w:type="spellStart"/>
      <w:r>
        <w:t>weisheit</w:t>
      </w:r>
      <w:proofErr w:type="spellEnd"/>
      <w:r>
        <w:t xml:space="preserve">/ mit </w:t>
      </w:r>
      <w:proofErr w:type="spellStart"/>
      <w:r>
        <w:t>ketzerej</w:t>
      </w:r>
      <w:proofErr w:type="spellEnd"/>
      <w:r>
        <w:t xml:space="preserve"> </w:t>
      </w:r>
      <w:proofErr w:type="spellStart"/>
      <w:r>
        <w:t>vnd</w:t>
      </w:r>
      <w:proofErr w:type="spellEnd"/>
      <w:r>
        <w:t xml:space="preserve"> </w:t>
      </w:r>
      <w:proofErr w:type="spellStart"/>
      <w:r>
        <w:t>jrthumb</w:t>
      </w:r>
      <w:proofErr w:type="spellEnd"/>
      <w:r>
        <w:t xml:space="preserve"> </w:t>
      </w:r>
      <w:proofErr w:type="spellStart"/>
      <w:r>
        <w:t>manchfeltiglich</w:t>
      </w:r>
      <w:proofErr w:type="spellEnd"/>
      <w:r>
        <w:t xml:space="preserve">/ auch der </w:t>
      </w:r>
      <w:proofErr w:type="spellStart"/>
      <w:r>
        <w:t>welt</w:t>
      </w:r>
      <w:proofErr w:type="spellEnd"/>
      <w:r>
        <w:t xml:space="preserve"> </w:t>
      </w:r>
      <w:proofErr w:type="spellStart"/>
      <w:r>
        <w:t>heiligkeit</w:t>
      </w:r>
      <w:proofErr w:type="spellEnd"/>
      <w:r>
        <w:t xml:space="preserve">/ durch falsche </w:t>
      </w:r>
      <w:proofErr w:type="spellStart"/>
      <w:r>
        <w:t>brüder</w:t>
      </w:r>
      <w:proofErr w:type="spellEnd"/>
      <w:r>
        <w:t xml:space="preserve"> </w:t>
      </w:r>
      <w:proofErr w:type="spellStart"/>
      <w:r>
        <w:t>vnd</w:t>
      </w:r>
      <w:proofErr w:type="spellEnd"/>
      <w:r>
        <w:t xml:space="preserve"> </w:t>
      </w:r>
      <w:proofErr w:type="spellStart"/>
      <w:r>
        <w:t>heuchler</w:t>
      </w:r>
      <w:proofErr w:type="spellEnd"/>
      <w:r>
        <w:t xml:space="preserve">/ das </w:t>
      </w:r>
      <w:proofErr w:type="spellStart"/>
      <w:r>
        <w:t>wol</w:t>
      </w:r>
      <w:proofErr w:type="spellEnd"/>
      <w:r>
        <w:t xml:space="preserve"> not ist/ nicht allein anfahen </w:t>
      </w:r>
      <w:proofErr w:type="spellStart"/>
      <w:r>
        <w:t>vns</w:t>
      </w:r>
      <w:proofErr w:type="spellEnd"/>
      <w:r>
        <w:t xml:space="preserve"> zu erleuchten </w:t>
      </w:r>
      <w:proofErr w:type="spellStart"/>
      <w:r>
        <w:t>vnd</w:t>
      </w:r>
      <w:proofErr w:type="spellEnd"/>
      <w:r>
        <w:t xml:space="preserve"> geist geben/ </w:t>
      </w:r>
      <w:proofErr w:type="spellStart"/>
      <w:r>
        <w:t>odder</w:t>
      </w:r>
      <w:proofErr w:type="spellEnd"/>
      <w:r>
        <w:t xml:space="preserve"> wie Sanct Paulus sagt/ Die erstlich des </w:t>
      </w:r>
      <w:proofErr w:type="spellStart"/>
      <w:r>
        <w:t>geists</w:t>
      </w:r>
      <w:proofErr w:type="spellEnd"/>
      <w:r>
        <w:t xml:space="preserve">/ Sondern halte an </w:t>
      </w:r>
      <w:proofErr w:type="spellStart"/>
      <w:r>
        <w:t>vber</w:t>
      </w:r>
      <w:proofErr w:type="spellEnd"/>
      <w:r>
        <w:t xml:space="preserve"> </w:t>
      </w:r>
      <w:proofErr w:type="spellStart"/>
      <w:r>
        <w:t>vns</w:t>
      </w:r>
      <w:proofErr w:type="spellEnd"/>
      <w:r>
        <w:t xml:space="preserve">/ das wir die fülle des </w:t>
      </w:r>
      <w:proofErr w:type="spellStart"/>
      <w:r>
        <w:t>geists</w:t>
      </w:r>
      <w:proofErr w:type="spellEnd"/>
      <w:r>
        <w:t xml:space="preserve">/ </w:t>
      </w:r>
      <w:proofErr w:type="spellStart"/>
      <w:r>
        <w:t>vnd</w:t>
      </w:r>
      <w:proofErr w:type="spellEnd"/>
      <w:r>
        <w:t xml:space="preserve"> endlich den </w:t>
      </w:r>
      <w:proofErr w:type="spellStart"/>
      <w:r>
        <w:t>gantzen</w:t>
      </w:r>
      <w:proofErr w:type="spellEnd"/>
      <w:r>
        <w:t xml:space="preserve"> sieg erlangen/ Denn nicht wer do </w:t>
      </w:r>
      <w:proofErr w:type="spellStart"/>
      <w:r>
        <w:t>anfeht</w:t>
      </w:r>
      <w:proofErr w:type="spellEnd"/>
      <w:r>
        <w:t xml:space="preserve">/ sondern wer do beharret/ wird selig werden. </w:t>
      </w:r>
    </w:p>
    <w:p w14:paraId="579473B6" w14:textId="77777777" w:rsidR="00707884" w:rsidRDefault="00707884" w:rsidP="00707884">
      <w:pPr>
        <w:pStyle w:val="StandardWeb"/>
      </w:pPr>
      <w:proofErr w:type="spellStart"/>
      <w:r>
        <w:t>Vnd</w:t>
      </w:r>
      <w:proofErr w:type="spellEnd"/>
      <w:r>
        <w:t xml:space="preserve"> hie müssen wir aber ein mal </w:t>
      </w:r>
      <w:proofErr w:type="spellStart"/>
      <w:r>
        <w:t>Ebreisch</w:t>
      </w:r>
      <w:proofErr w:type="spellEnd"/>
      <w:r>
        <w:t xml:space="preserve"> lernen reden/ Denn es lauf </w:t>
      </w:r>
      <w:proofErr w:type="spellStart"/>
      <w:r>
        <w:t>auff</w:t>
      </w:r>
      <w:proofErr w:type="spellEnd"/>
      <w:r>
        <w:t xml:space="preserve"> </w:t>
      </w:r>
      <w:proofErr w:type="spellStart"/>
      <w:r>
        <w:t>deudsch</w:t>
      </w:r>
      <w:proofErr w:type="spellEnd"/>
      <w:r>
        <w:t xml:space="preserve"> nichts wenn ich spreche/ Der Herr erhebe sein </w:t>
      </w:r>
      <w:proofErr w:type="spellStart"/>
      <w:r>
        <w:t>angesicht</w:t>
      </w:r>
      <w:proofErr w:type="spellEnd"/>
      <w:r>
        <w:t xml:space="preserve"> </w:t>
      </w:r>
      <w:proofErr w:type="spellStart"/>
      <w:r>
        <w:t>vber</w:t>
      </w:r>
      <w:proofErr w:type="spellEnd"/>
      <w:r>
        <w:t xml:space="preserve"> dich/ </w:t>
      </w:r>
      <w:proofErr w:type="spellStart"/>
      <w:r>
        <w:t>Vnd</w:t>
      </w:r>
      <w:proofErr w:type="spellEnd"/>
      <w:r>
        <w:t xml:space="preserve"> man </w:t>
      </w:r>
      <w:proofErr w:type="spellStart"/>
      <w:r>
        <w:t>kans</w:t>
      </w:r>
      <w:proofErr w:type="spellEnd"/>
      <w:r>
        <w:t xml:space="preserve"> doch nicht </w:t>
      </w:r>
      <w:proofErr w:type="spellStart"/>
      <w:r>
        <w:t>wol</w:t>
      </w:r>
      <w:proofErr w:type="spellEnd"/>
      <w:r>
        <w:t xml:space="preserve"> </w:t>
      </w:r>
      <w:proofErr w:type="spellStart"/>
      <w:r>
        <w:t>deudsch</w:t>
      </w:r>
      <w:proofErr w:type="spellEnd"/>
      <w:r>
        <w:t xml:space="preserve"> geben/ denn die </w:t>
      </w:r>
      <w:proofErr w:type="spellStart"/>
      <w:r>
        <w:t>meinung</w:t>
      </w:r>
      <w:proofErr w:type="spellEnd"/>
      <w:r>
        <w:t xml:space="preserve"> </w:t>
      </w:r>
      <w:proofErr w:type="spellStart"/>
      <w:r>
        <w:t>sol</w:t>
      </w:r>
      <w:proofErr w:type="spellEnd"/>
      <w:r>
        <w:t xml:space="preserve"> die sein/ Wenn Gott sein </w:t>
      </w:r>
      <w:proofErr w:type="spellStart"/>
      <w:r>
        <w:t>angesicht</w:t>
      </w:r>
      <w:proofErr w:type="spellEnd"/>
      <w:r>
        <w:t xml:space="preserve"> </w:t>
      </w:r>
      <w:proofErr w:type="spellStart"/>
      <w:r>
        <w:t>vber</w:t>
      </w:r>
      <w:proofErr w:type="spellEnd"/>
      <w:r>
        <w:t xml:space="preserve"> </w:t>
      </w:r>
      <w:proofErr w:type="spellStart"/>
      <w:r>
        <w:t>vns</w:t>
      </w:r>
      <w:proofErr w:type="spellEnd"/>
      <w:r>
        <w:t xml:space="preserve"> leuchten </w:t>
      </w:r>
      <w:proofErr w:type="spellStart"/>
      <w:r>
        <w:t>odder</w:t>
      </w:r>
      <w:proofErr w:type="spellEnd"/>
      <w:r>
        <w:t xml:space="preserve"> scheinen </w:t>
      </w:r>
      <w:proofErr w:type="spellStart"/>
      <w:r>
        <w:t>lesst</w:t>
      </w:r>
      <w:proofErr w:type="spellEnd"/>
      <w:r>
        <w:t xml:space="preserve">/ So machen doch die </w:t>
      </w:r>
      <w:proofErr w:type="spellStart"/>
      <w:r>
        <w:t>anfechtung</w:t>
      </w:r>
      <w:proofErr w:type="spellEnd"/>
      <w:r>
        <w:t xml:space="preserve"> </w:t>
      </w:r>
      <w:proofErr w:type="spellStart"/>
      <w:r>
        <w:t>vnd</w:t>
      </w:r>
      <w:proofErr w:type="spellEnd"/>
      <w:r>
        <w:t xml:space="preserve"> </w:t>
      </w:r>
      <w:proofErr w:type="spellStart"/>
      <w:r>
        <w:t>verfolgung</w:t>
      </w:r>
      <w:proofErr w:type="spellEnd"/>
      <w:r>
        <w:t xml:space="preserve"> des </w:t>
      </w:r>
      <w:proofErr w:type="spellStart"/>
      <w:r>
        <w:t>teuffels</w:t>
      </w:r>
      <w:proofErr w:type="spellEnd"/>
      <w:r>
        <w:t xml:space="preserve">/ der </w:t>
      </w:r>
      <w:proofErr w:type="spellStart"/>
      <w:r>
        <w:t>welt</w:t>
      </w:r>
      <w:proofErr w:type="spellEnd"/>
      <w:r>
        <w:t xml:space="preserve"> </w:t>
      </w:r>
      <w:proofErr w:type="spellStart"/>
      <w:r>
        <w:t>vnd</w:t>
      </w:r>
      <w:proofErr w:type="spellEnd"/>
      <w:r>
        <w:t xml:space="preserve"> </w:t>
      </w:r>
      <w:proofErr w:type="spellStart"/>
      <w:r>
        <w:t>vnsers</w:t>
      </w:r>
      <w:proofErr w:type="spellEnd"/>
      <w:r>
        <w:t xml:space="preserve"> </w:t>
      </w:r>
      <w:proofErr w:type="spellStart"/>
      <w:r>
        <w:t>fleischs</w:t>
      </w:r>
      <w:proofErr w:type="spellEnd"/>
      <w:r>
        <w:t xml:space="preserve">/ ein solch </w:t>
      </w:r>
      <w:proofErr w:type="spellStart"/>
      <w:r>
        <w:t>vngewitter</w:t>
      </w:r>
      <w:proofErr w:type="spellEnd"/>
      <w:r>
        <w:t xml:space="preserve"> </w:t>
      </w:r>
      <w:proofErr w:type="spellStart"/>
      <w:r>
        <w:t>jnn</w:t>
      </w:r>
      <w:proofErr w:type="spellEnd"/>
      <w:r>
        <w:t xml:space="preserve"> </w:t>
      </w:r>
      <w:proofErr w:type="spellStart"/>
      <w:r>
        <w:t>vnserm</w:t>
      </w:r>
      <w:proofErr w:type="spellEnd"/>
      <w:r>
        <w:t xml:space="preserve"> </w:t>
      </w:r>
      <w:proofErr w:type="spellStart"/>
      <w:r>
        <w:t>hertzen</w:t>
      </w:r>
      <w:proofErr w:type="spellEnd"/>
      <w:r>
        <w:t xml:space="preserve">/ das </w:t>
      </w:r>
      <w:proofErr w:type="spellStart"/>
      <w:r>
        <w:t>vns</w:t>
      </w:r>
      <w:proofErr w:type="spellEnd"/>
      <w:r>
        <w:t xml:space="preserve"> </w:t>
      </w:r>
      <w:proofErr w:type="spellStart"/>
      <w:r>
        <w:t>dünckt</w:t>
      </w:r>
      <w:proofErr w:type="spellEnd"/>
      <w:r>
        <w:t xml:space="preserve">/ das liebe </w:t>
      </w:r>
      <w:proofErr w:type="spellStart"/>
      <w:r>
        <w:t>liecht</w:t>
      </w:r>
      <w:proofErr w:type="spellEnd"/>
      <w:r>
        <w:t xml:space="preserve"> des theuren Göttlichen </w:t>
      </w:r>
      <w:proofErr w:type="spellStart"/>
      <w:r>
        <w:t>worts</w:t>
      </w:r>
      <w:proofErr w:type="spellEnd"/>
      <w:r>
        <w:t xml:space="preserve">/ wolle </w:t>
      </w:r>
      <w:proofErr w:type="spellStart"/>
      <w:r>
        <w:t>vntergehen</w:t>
      </w:r>
      <w:proofErr w:type="spellEnd"/>
      <w:r>
        <w:t xml:space="preserve">/ </w:t>
      </w:r>
      <w:proofErr w:type="spellStart"/>
      <w:r>
        <w:t>vnd</w:t>
      </w:r>
      <w:proofErr w:type="spellEnd"/>
      <w:r>
        <w:t xml:space="preserve"> </w:t>
      </w:r>
      <w:proofErr w:type="spellStart"/>
      <w:r>
        <w:t>vns</w:t>
      </w:r>
      <w:proofErr w:type="spellEnd"/>
      <w:r>
        <w:t xml:space="preserve"> im finstern lassen/ Gleich/ als wenn die sonne </w:t>
      </w:r>
      <w:proofErr w:type="spellStart"/>
      <w:r>
        <w:t>wol</w:t>
      </w:r>
      <w:proofErr w:type="spellEnd"/>
      <w:r>
        <w:t xml:space="preserve"> hübsch </w:t>
      </w:r>
      <w:proofErr w:type="spellStart"/>
      <w:r>
        <w:t>vnd</w:t>
      </w:r>
      <w:proofErr w:type="spellEnd"/>
      <w:r>
        <w:t xml:space="preserve"> fein </w:t>
      </w:r>
      <w:proofErr w:type="spellStart"/>
      <w:r>
        <w:t>auff</w:t>
      </w:r>
      <w:proofErr w:type="spellEnd"/>
      <w:r>
        <w:t xml:space="preserve"> geht/ </w:t>
      </w:r>
      <w:proofErr w:type="spellStart"/>
      <w:r>
        <w:t>frölich</w:t>
      </w:r>
      <w:proofErr w:type="spellEnd"/>
      <w:r>
        <w:t xml:space="preserve"> scheint </w:t>
      </w:r>
      <w:proofErr w:type="spellStart"/>
      <w:r>
        <w:t>vnd</w:t>
      </w:r>
      <w:proofErr w:type="spellEnd"/>
      <w:r>
        <w:t xml:space="preserve"> lieblich </w:t>
      </w:r>
      <w:proofErr w:type="spellStart"/>
      <w:r>
        <w:t>leucht</w:t>
      </w:r>
      <w:proofErr w:type="spellEnd"/>
      <w:r>
        <w:t xml:space="preserve">/ </w:t>
      </w:r>
      <w:proofErr w:type="spellStart"/>
      <w:r>
        <w:t>vnd</w:t>
      </w:r>
      <w:proofErr w:type="spellEnd"/>
      <w:r>
        <w:t xml:space="preserve"> doch ein </w:t>
      </w:r>
      <w:proofErr w:type="spellStart"/>
      <w:r>
        <w:t>gewolcke</w:t>
      </w:r>
      <w:proofErr w:type="spellEnd"/>
      <w:r>
        <w:t xml:space="preserve"> </w:t>
      </w:r>
      <w:proofErr w:type="spellStart"/>
      <w:r>
        <w:t>vnd</w:t>
      </w:r>
      <w:proofErr w:type="spellEnd"/>
      <w:r>
        <w:t xml:space="preserve"> </w:t>
      </w:r>
      <w:proofErr w:type="spellStart"/>
      <w:r>
        <w:t>vngewitter</w:t>
      </w:r>
      <w:proofErr w:type="spellEnd"/>
      <w:r>
        <w:t xml:space="preserve">/ sich </w:t>
      </w:r>
      <w:proofErr w:type="spellStart"/>
      <w:r>
        <w:t>widder</w:t>
      </w:r>
      <w:proofErr w:type="spellEnd"/>
      <w:r>
        <w:t xml:space="preserve"> sie erhebt/ </w:t>
      </w:r>
      <w:proofErr w:type="spellStart"/>
      <w:r>
        <w:t>vnd</w:t>
      </w:r>
      <w:proofErr w:type="spellEnd"/>
      <w:r>
        <w:t xml:space="preserve"> </w:t>
      </w:r>
      <w:proofErr w:type="spellStart"/>
      <w:r>
        <w:t>jr</w:t>
      </w:r>
      <w:proofErr w:type="spellEnd"/>
      <w:r>
        <w:t xml:space="preserve"> den schein </w:t>
      </w:r>
      <w:proofErr w:type="spellStart"/>
      <w:r>
        <w:t>nimpt</w:t>
      </w:r>
      <w:proofErr w:type="spellEnd"/>
      <w:r>
        <w:t xml:space="preserve">/ das man kein sonnen mehr </w:t>
      </w:r>
      <w:proofErr w:type="spellStart"/>
      <w:r>
        <w:t>sihet</w:t>
      </w:r>
      <w:proofErr w:type="spellEnd"/>
      <w:r>
        <w:t xml:space="preserve">/ </w:t>
      </w:r>
      <w:proofErr w:type="spellStart"/>
      <w:r>
        <w:t>vnd</w:t>
      </w:r>
      <w:proofErr w:type="spellEnd"/>
      <w:r>
        <w:t xml:space="preserve"> ist/ als wölle sie </w:t>
      </w:r>
      <w:proofErr w:type="spellStart"/>
      <w:r>
        <w:t>versincken</w:t>
      </w:r>
      <w:proofErr w:type="spellEnd"/>
      <w:r>
        <w:t xml:space="preserve">/ </w:t>
      </w:r>
      <w:proofErr w:type="spellStart"/>
      <w:r>
        <w:t>vnd</w:t>
      </w:r>
      <w:proofErr w:type="spellEnd"/>
      <w:r>
        <w:t xml:space="preserve"> sich das </w:t>
      </w:r>
      <w:proofErr w:type="spellStart"/>
      <w:r>
        <w:t>vngewitter</w:t>
      </w:r>
      <w:proofErr w:type="spellEnd"/>
      <w:r>
        <w:t xml:space="preserve"> </w:t>
      </w:r>
      <w:proofErr w:type="spellStart"/>
      <w:r>
        <w:t>vberwinden</w:t>
      </w:r>
      <w:proofErr w:type="spellEnd"/>
      <w:r>
        <w:t xml:space="preserve"> </w:t>
      </w:r>
      <w:proofErr w:type="spellStart"/>
      <w:r>
        <w:t>vnd</w:t>
      </w:r>
      <w:proofErr w:type="spellEnd"/>
      <w:r>
        <w:t xml:space="preserve"> </w:t>
      </w:r>
      <w:proofErr w:type="spellStart"/>
      <w:r>
        <w:t>vnterdrücken</w:t>
      </w:r>
      <w:proofErr w:type="spellEnd"/>
      <w:r>
        <w:t xml:space="preserve"> lassen/ Das man </w:t>
      </w:r>
      <w:proofErr w:type="spellStart"/>
      <w:r>
        <w:t>wol</w:t>
      </w:r>
      <w:proofErr w:type="spellEnd"/>
      <w:r>
        <w:t xml:space="preserve"> mag sagen zur sonnen/ Halt fest liebe sonn/ </w:t>
      </w:r>
      <w:proofErr w:type="spellStart"/>
      <w:r>
        <w:t>vnd</w:t>
      </w:r>
      <w:proofErr w:type="spellEnd"/>
      <w:r>
        <w:t xml:space="preserve"> las dich die </w:t>
      </w:r>
      <w:proofErr w:type="spellStart"/>
      <w:r>
        <w:t>wolcken</w:t>
      </w:r>
      <w:proofErr w:type="spellEnd"/>
      <w:r>
        <w:t xml:space="preserve"> </w:t>
      </w:r>
      <w:proofErr w:type="spellStart"/>
      <w:r>
        <w:t>vnd</w:t>
      </w:r>
      <w:proofErr w:type="spellEnd"/>
      <w:r>
        <w:t xml:space="preserve"> </w:t>
      </w:r>
      <w:proofErr w:type="spellStart"/>
      <w:r>
        <w:t>wetter</w:t>
      </w:r>
      <w:proofErr w:type="spellEnd"/>
      <w:r>
        <w:t xml:space="preserve"> nicht </w:t>
      </w:r>
      <w:proofErr w:type="spellStart"/>
      <w:r>
        <w:t>vnterdrücken</w:t>
      </w:r>
      <w:proofErr w:type="spellEnd"/>
      <w:r>
        <w:t xml:space="preserve">/ </w:t>
      </w:r>
      <w:proofErr w:type="spellStart"/>
      <w:r>
        <w:t>odder</w:t>
      </w:r>
      <w:proofErr w:type="spellEnd"/>
      <w:r>
        <w:t xml:space="preserve"> den tag zur </w:t>
      </w:r>
      <w:proofErr w:type="spellStart"/>
      <w:r>
        <w:t>nacht</w:t>
      </w:r>
      <w:proofErr w:type="spellEnd"/>
      <w:r>
        <w:t xml:space="preserve"> machen/ Sondern erheb dein </w:t>
      </w:r>
      <w:proofErr w:type="spellStart"/>
      <w:r>
        <w:t>schons</w:t>
      </w:r>
      <w:proofErr w:type="spellEnd"/>
      <w:r>
        <w:t xml:space="preserve"> </w:t>
      </w:r>
      <w:proofErr w:type="spellStart"/>
      <w:r>
        <w:t>liecht</w:t>
      </w:r>
      <w:proofErr w:type="spellEnd"/>
      <w:r>
        <w:t xml:space="preserve"> </w:t>
      </w:r>
      <w:proofErr w:type="spellStart"/>
      <w:r>
        <w:t>vber</w:t>
      </w:r>
      <w:proofErr w:type="spellEnd"/>
      <w:r>
        <w:t xml:space="preserve"> alle </w:t>
      </w:r>
      <w:proofErr w:type="spellStart"/>
      <w:r>
        <w:t>wolcken</w:t>
      </w:r>
      <w:proofErr w:type="spellEnd"/>
      <w:r>
        <w:t xml:space="preserve"> </w:t>
      </w:r>
      <w:proofErr w:type="spellStart"/>
      <w:r>
        <w:t>vnd</w:t>
      </w:r>
      <w:proofErr w:type="spellEnd"/>
      <w:r>
        <w:t xml:space="preserve"> </w:t>
      </w:r>
      <w:proofErr w:type="spellStart"/>
      <w:r>
        <w:t>wetter</w:t>
      </w:r>
      <w:proofErr w:type="spellEnd"/>
      <w:r>
        <w:t xml:space="preserve">/ </w:t>
      </w:r>
      <w:proofErr w:type="spellStart"/>
      <w:r>
        <w:t>vnd</w:t>
      </w:r>
      <w:proofErr w:type="spellEnd"/>
      <w:r>
        <w:t xml:space="preserve"> erhalt </w:t>
      </w:r>
      <w:proofErr w:type="spellStart"/>
      <w:r>
        <w:t>vns</w:t>
      </w:r>
      <w:proofErr w:type="spellEnd"/>
      <w:r>
        <w:t xml:space="preserve"> den tag/ das nicht die </w:t>
      </w:r>
      <w:proofErr w:type="spellStart"/>
      <w:r>
        <w:t>wolcken</w:t>
      </w:r>
      <w:proofErr w:type="spellEnd"/>
      <w:r>
        <w:t xml:space="preserve"> </w:t>
      </w:r>
      <w:proofErr w:type="spellStart"/>
      <w:r>
        <w:t>vnd</w:t>
      </w:r>
      <w:proofErr w:type="spellEnd"/>
      <w:r>
        <w:t xml:space="preserve"> </w:t>
      </w:r>
      <w:proofErr w:type="spellStart"/>
      <w:r>
        <w:t>wetter</w:t>
      </w:r>
      <w:proofErr w:type="spellEnd"/>
      <w:r>
        <w:t xml:space="preserve">/ mit </w:t>
      </w:r>
      <w:proofErr w:type="spellStart"/>
      <w:r>
        <w:t>jrem</w:t>
      </w:r>
      <w:proofErr w:type="spellEnd"/>
      <w:r>
        <w:t xml:space="preserve"> </w:t>
      </w:r>
      <w:proofErr w:type="spellStart"/>
      <w:r>
        <w:t>finsternis</w:t>
      </w:r>
      <w:proofErr w:type="spellEnd"/>
      <w:r>
        <w:t xml:space="preserve">/ den Sieg behalten/ sondern du mit deinem schönen </w:t>
      </w:r>
      <w:proofErr w:type="spellStart"/>
      <w:r>
        <w:t>liecht</w:t>
      </w:r>
      <w:proofErr w:type="spellEnd"/>
      <w:r>
        <w:t xml:space="preserve"> obliegest </w:t>
      </w:r>
      <w:proofErr w:type="spellStart"/>
      <w:r>
        <w:t>vnd</w:t>
      </w:r>
      <w:proofErr w:type="spellEnd"/>
      <w:r>
        <w:t xml:space="preserve"> </w:t>
      </w:r>
      <w:proofErr w:type="spellStart"/>
      <w:r>
        <w:t>vberhand</w:t>
      </w:r>
      <w:proofErr w:type="spellEnd"/>
      <w:r>
        <w:t xml:space="preserve"> behaltest. </w:t>
      </w:r>
    </w:p>
    <w:p w14:paraId="7527FD35" w14:textId="77777777" w:rsidR="00707884" w:rsidRDefault="00707884" w:rsidP="00707884">
      <w:pPr>
        <w:pStyle w:val="StandardWeb"/>
      </w:pPr>
      <w:r>
        <w:t xml:space="preserve">Also hie auch/ </w:t>
      </w:r>
      <w:proofErr w:type="spellStart"/>
      <w:r>
        <w:t>wil</w:t>
      </w:r>
      <w:proofErr w:type="spellEnd"/>
      <w:r>
        <w:t xml:space="preserve"> dieser Segen wünschen/ das Gott der Herr das </w:t>
      </w:r>
      <w:proofErr w:type="spellStart"/>
      <w:r>
        <w:t>Liecht</w:t>
      </w:r>
      <w:proofErr w:type="spellEnd"/>
      <w:r>
        <w:t xml:space="preserve"> seines </w:t>
      </w:r>
      <w:proofErr w:type="spellStart"/>
      <w:r>
        <w:t>worts</w:t>
      </w:r>
      <w:proofErr w:type="spellEnd"/>
      <w:r>
        <w:t xml:space="preserve"> </w:t>
      </w:r>
      <w:proofErr w:type="spellStart"/>
      <w:r>
        <w:t>wolt</w:t>
      </w:r>
      <w:proofErr w:type="spellEnd"/>
      <w:r>
        <w:t xml:space="preserve"> erheben </w:t>
      </w:r>
      <w:proofErr w:type="spellStart"/>
      <w:r>
        <w:t>vber</w:t>
      </w:r>
      <w:proofErr w:type="spellEnd"/>
      <w:r>
        <w:t xml:space="preserve"> </w:t>
      </w:r>
      <w:proofErr w:type="spellStart"/>
      <w:r>
        <w:t>vns</w:t>
      </w:r>
      <w:proofErr w:type="spellEnd"/>
      <w:r>
        <w:t xml:space="preserve">/ </w:t>
      </w:r>
      <w:proofErr w:type="spellStart"/>
      <w:r>
        <w:t>vnd</w:t>
      </w:r>
      <w:proofErr w:type="spellEnd"/>
      <w:r>
        <w:t xml:space="preserve"> also drüber halten/ das es </w:t>
      </w:r>
      <w:proofErr w:type="spellStart"/>
      <w:r>
        <w:t>hocher</w:t>
      </w:r>
      <w:proofErr w:type="spellEnd"/>
      <w:r>
        <w:t xml:space="preserve"> </w:t>
      </w:r>
      <w:proofErr w:type="spellStart"/>
      <w:r>
        <w:t>vnd</w:t>
      </w:r>
      <w:proofErr w:type="spellEnd"/>
      <w:r>
        <w:t xml:space="preserve"> </w:t>
      </w:r>
      <w:proofErr w:type="spellStart"/>
      <w:r>
        <w:t>stercker</w:t>
      </w:r>
      <w:proofErr w:type="spellEnd"/>
      <w:r>
        <w:t xml:space="preserve"> leuchte </w:t>
      </w:r>
      <w:proofErr w:type="spellStart"/>
      <w:r>
        <w:t>jnn</w:t>
      </w:r>
      <w:proofErr w:type="spellEnd"/>
      <w:r>
        <w:t xml:space="preserve"> </w:t>
      </w:r>
      <w:proofErr w:type="spellStart"/>
      <w:r>
        <w:t>vnserm</w:t>
      </w:r>
      <w:proofErr w:type="spellEnd"/>
      <w:r>
        <w:t xml:space="preserve"> </w:t>
      </w:r>
      <w:proofErr w:type="spellStart"/>
      <w:r>
        <w:t>hertzen</w:t>
      </w:r>
      <w:proofErr w:type="spellEnd"/>
      <w:r>
        <w:t xml:space="preserve">/ denn alle </w:t>
      </w:r>
      <w:proofErr w:type="spellStart"/>
      <w:r>
        <w:t>anfechtung</w:t>
      </w:r>
      <w:proofErr w:type="spellEnd"/>
      <w:r>
        <w:t xml:space="preserve"> des </w:t>
      </w:r>
      <w:proofErr w:type="spellStart"/>
      <w:r>
        <w:t>teuffels</w:t>
      </w:r>
      <w:proofErr w:type="spellEnd"/>
      <w:r>
        <w:t xml:space="preserve">/ todtes/ </w:t>
      </w:r>
      <w:proofErr w:type="spellStart"/>
      <w:r>
        <w:t>vnd</w:t>
      </w:r>
      <w:proofErr w:type="spellEnd"/>
      <w:r>
        <w:t xml:space="preserve"> der </w:t>
      </w:r>
      <w:proofErr w:type="spellStart"/>
      <w:r>
        <w:t>sunde</w:t>
      </w:r>
      <w:proofErr w:type="spellEnd"/>
      <w:r>
        <w:t xml:space="preserve">/ verzweifeln/ verzagen/ erschrecken/ </w:t>
      </w:r>
      <w:proofErr w:type="spellStart"/>
      <w:r>
        <w:t>vnd</w:t>
      </w:r>
      <w:proofErr w:type="spellEnd"/>
      <w:r>
        <w:t xml:space="preserve"> alles </w:t>
      </w:r>
      <w:proofErr w:type="spellStart"/>
      <w:r>
        <w:t>vnglück</w:t>
      </w:r>
      <w:proofErr w:type="spellEnd"/>
      <w:r>
        <w:t xml:space="preserve"> sein </w:t>
      </w:r>
      <w:proofErr w:type="spellStart"/>
      <w:r>
        <w:t>kan</w:t>
      </w:r>
      <w:proofErr w:type="spellEnd"/>
      <w:r>
        <w:t xml:space="preserve">/ Denn wo er das nicht thut/ so ist </w:t>
      </w:r>
      <w:proofErr w:type="spellStart"/>
      <w:r>
        <w:t>vns</w:t>
      </w:r>
      <w:proofErr w:type="spellEnd"/>
      <w:r>
        <w:t xml:space="preserve"> der </w:t>
      </w:r>
      <w:proofErr w:type="spellStart"/>
      <w:r>
        <w:t>teuffel</w:t>
      </w:r>
      <w:proofErr w:type="spellEnd"/>
      <w:r>
        <w:t xml:space="preserve"> mit seinen </w:t>
      </w:r>
      <w:proofErr w:type="spellStart"/>
      <w:r>
        <w:t>wetter</w:t>
      </w:r>
      <w:proofErr w:type="spellEnd"/>
      <w:r>
        <w:t xml:space="preserve"> </w:t>
      </w:r>
      <w:proofErr w:type="spellStart"/>
      <w:r>
        <w:t>vnd</w:t>
      </w:r>
      <w:proofErr w:type="spellEnd"/>
      <w:r>
        <w:t xml:space="preserve"> </w:t>
      </w:r>
      <w:proofErr w:type="spellStart"/>
      <w:r>
        <w:t>wolcken</w:t>
      </w:r>
      <w:proofErr w:type="spellEnd"/>
      <w:r>
        <w:t xml:space="preserve">/ zu </w:t>
      </w:r>
      <w:proofErr w:type="spellStart"/>
      <w:r>
        <w:t>mechtig</w:t>
      </w:r>
      <w:proofErr w:type="spellEnd"/>
      <w:r>
        <w:t xml:space="preserve">/ </w:t>
      </w:r>
      <w:proofErr w:type="spellStart"/>
      <w:r>
        <w:t>vnd</w:t>
      </w:r>
      <w:proofErr w:type="spellEnd"/>
      <w:r>
        <w:t xml:space="preserve"> verfinstert </w:t>
      </w:r>
      <w:proofErr w:type="spellStart"/>
      <w:r>
        <w:t>vnd</w:t>
      </w:r>
      <w:proofErr w:type="spellEnd"/>
      <w:r>
        <w:t xml:space="preserve"> </w:t>
      </w:r>
      <w:proofErr w:type="spellStart"/>
      <w:r>
        <w:t>verdunckelt</w:t>
      </w:r>
      <w:proofErr w:type="spellEnd"/>
      <w:r>
        <w:t xml:space="preserve"> </w:t>
      </w:r>
      <w:proofErr w:type="spellStart"/>
      <w:r>
        <w:t>vns</w:t>
      </w:r>
      <w:proofErr w:type="spellEnd"/>
      <w:r>
        <w:t xml:space="preserve">/ das liebe </w:t>
      </w:r>
      <w:proofErr w:type="spellStart"/>
      <w:r>
        <w:t>angefangangen</w:t>
      </w:r>
      <w:proofErr w:type="spellEnd"/>
      <w:r>
        <w:t xml:space="preserve"> </w:t>
      </w:r>
      <w:proofErr w:type="spellStart"/>
      <w:r>
        <w:t>liecht</w:t>
      </w:r>
      <w:proofErr w:type="spellEnd"/>
      <w:r>
        <w:t xml:space="preserve"> seines </w:t>
      </w:r>
      <w:proofErr w:type="spellStart"/>
      <w:r>
        <w:t>worts</w:t>
      </w:r>
      <w:proofErr w:type="spellEnd"/>
      <w:r>
        <w:t xml:space="preserve">/ </w:t>
      </w:r>
      <w:proofErr w:type="spellStart"/>
      <w:r>
        <w:t>vnd</w:t>
      </w:r>
      <w:proofErr w:type="spellEnd"/>
      <w:r>
        <w:t xml:space="preserve"> bringt </w:t>
      </w:r>
      <w:proofErr w:type="spellStart"/>
      <w:r>
        <w:t>vns</w:t>
      </w:r>
      <w:proofErr w:type="spellEnd"/>
      <w:r>
        <w:t xml:space="preserve"> so </w:t>
      </w:r>
      <w:proofErr w:type="spellStart"/>
      <w:r>
        <w:t>jemerlich</w:t>
      </w:r>
      <w:proofErr w:type="spellEnd"/>
      <w:r>
        <w:t xml:space="preserve"> </w:t>
      </w:r>
      <w:proofErr w:type="spellStart"/>
      <w:r>
        <w:t>darumb</w:t>
      </w:r>
      <w:proofErr w:type="spellEnd"/>
      <w:r>
        <w:t xml:space="preserve">/ das hernach </w:t>
      </w:r>
      <w:proofErr w:type="spellStart"/>
      <w:r>
        <w:t>erger</w:t>
      </w:r>
      <w:proofErr w:type="spellEnd"/>
      <w:r>
        <w:t xml:space="preserve"> mit </w:t>
      </w:r>
      <w:proofErr w:type="spellStart"/>
      <w:r>
        <w:t>vns</w:t>
      </w:r>
      <w:proofErr w:type="spellEnd"/>
      <w:r>
        <w:t xml:space="preserve"> wird/ denn es vor je gewesen ist/ Wie wir sehen </w:t>
      </w:r>
      <w:proofErr w:type="spellStart"/>
      <w:r>
        <w:t>vnd</w:t>
      </w:r>
      <w:proofErr w:type="spellEnd"/>
      <w:r>
        <w:t xml:space="preserve"> </w:t>
      </w:r>
      <w:proofErr w:type="spellStart"/>
      <w:r>
        <w:t>erfaren</w:t>
      </w:r>
      <w:proofErr w:type="spellEnd"/>
      <w:r>
        <w:t xml:space="preserve">/ </w:t>
      </w:r>
      <w:proofErr w:type="spellStart"/>
      <w:r>
        <w:t>teglich</w:t>
      </w:r>
      <w:proofErr w:type="spellEnd"/>
      <w:r>
        <w:t xml:space="preserve"> an den/ die vom </w:t>
      </w:r>
      <w:proofErr w:type="spellStart"/>
      <w:r>
        <w:t>wort</w:t>
      </w:r>
      <w:proofErr w:type="spellEnd"/>
      <w:r>
        <w:t xml:space="preserve"> fallen/ durch </w:t>
      </w:r>
      <w:proofErr w:type="spellStart"/>
      <w:r>
        <w:t>gewalt</w:t>
      </w:r>
      <w:proofErr w:type="spellEnd"/>
      <w:r>
        <w:t xml:space="preserve"> gedrungen/ </w:t>
      </w:r>
      <w:proofErr w:type="spellStart"/>
      <w:r>
        <w:t>odder</w:t>
      </w:r>
      <w:proofErr w:type="spellEnd"/>
      <w:r>
        <w:t xml:space="preserve"> durch </w:t>
      </w:r>
      <w:proofErr w:type="spellStart"/>
      <w:r>
        <w:t>ketzerey</w:t>
      </w:r>
      <w:proofErr w:type="spellEnd"/>
      <w:r>
        <w:t xml:space="preserve"> </w:t>
      </w:r>
      <w:proofErr w:type="spellStart"/>
      <w:r>
        <w:t>verfürt</w:t>
      </w:r>
      <w:proofErr w:type="spellEnd"/>
      <w:r>
        <w:t xml:space="preserve">/ Denn wie Christus sagt/ Wenn der </w:t>
      </w:r>
      <w:proofErr w:type="spellStart"/>
      <w:r>
        <w:t>vnreine</w:t>
      </w:r>
      <w:proofErr w:type="spellEnd"/>
      <w:r>
        <w:t xml:space="preserve"> geist aus getrieben ist/ so </w:t>
      </w:r>
      <w:proofErr w:type="spellStart"/>
      <w:r>
        <w:t>kömpt</w:t>
      </w:r>
      <w:proofErr w:type="spellEnd"/>
      <w:r>
        <w:t xml:space="preserve"> er mit sieben </w:t>
      </w:r>
      <w:proofErr w:type="spellStart"/>
      <w:r>
        <w:t>ergern</w:t>
      </w:r>
      <w:proofErr w:type="spellEnd"/>
      <w:r>
        <w:t xml:space="preserve"> </w:t>
      </w:r>
      <w:proofErr w:type="spellStart"/>
      <w:r>
        <w:t>widder</w:t>
      </w:r>
      <w:proofErr w:type="spellEnd"/>
      <w:r>
        <w:t xml:space="preserve">/ Das </w:t>
      </w:r>
      <w:proofErr w:type="spellStart"/>
      <w:r>
        <w:t>wol</w:t>
      </w:r>
      <w:proofErr w:type="spellEnd"/>
      <w:r>
        <w:t xml:space="preserve"> not thut/ hie </w:t>
      </w:r>
      <w:proofErr w:type="spellStart"/>
      <w:r>
        <w:t>segenen</w:t>
      </w:r>
      <w:proofErr w:type="spellEnd"/>
      <w:r>
        <w:t xml:space="preserve"> </w:t>
      </w:r>
      <w:proofErr w:type="spellStart"/>
      <w:r>
        <w:t>vnd</w:t>
      </w:r>
      <w:proofErr w:type="spellEnd"/>
      <w:r>
        <w:t xml:space="preserve"> betten/ </w:t>
      </w:r>
      <w:proofErr w:type="spellStart"/>
      <w:r>
        <w:t>ruffen</w:t>
      </w:r>
      <w:proofErr w:type="spellEnd"/>
      <w:r>
        <w:t xml:space="preserve">/ </w:t>
      </w:r>
      <w:proofErr w:type="spellStart"/>
      <w:r>
        <w:t>vnd</w:t>
      </w:r>
      <w:proofErr w:type="spellEnd"/>
      <w:r>
        <w:t xml:space="preserve"> wünschen/ Gott wolle sein </w:t>
      </w:r>
      <w:proofErr w:type="spellStart"/>
      <w:r>
        <w:t>angesicht</w:t>
      </w:r>
      <w:proofErr w:type="spellEnd"/>
      <w:r>
        <w:t xml:space="preserve"> </w:t>
      </w:r>
      <w:proofErr w:type="spellStart"/>
      <w:r>
        <w:t>vber</w:t>
      </w:r>
      <w:proofErr w:type="spellEnd"/>
      <w:r>
        <w:t xml:space="preserve"> </w:t>
      </w:r>
      <w:proofErr w:type="spellStart"/>
      <w:r>
        <w:t>vns</w:t>
      </w:r>
      <w:proofErr w:type="spellEnd"/>
      <w:r>
        <w:t xml:space="preserve"> erheben/ das ist/ das </w:t>
      </w:r>
      <w:proofErr w:type="spellStart"/>
      <w:r>
        <w:t>liecht</w:t>
      </w:r>
      <w:proofErr w:type="spellEnd"/>
      <w:r>
        <w:t xml:space="preserve"> seins werden </w:t>
      </w:r>
      <w:proofErr w:type="spellStart"/>
      <w:r>
        <w:t>worts</w:t>
      </w:r>
      <w:proofErr w:type="spellEnd"/>
      <w:r>
        <w:t xml:space="preserve">/ </w:t>
      </w:r>
      <w:proofErr w:type="spellStart"/>
      <w:r>
        <w:t>jnn</w:t>
      </w:r>
      <w:proofErr w:type="spellEnd"/>
      <w:r>
        <w:t xml:space="preserve"> </w:t>
      </w:r>
      <w:proofErr w:type="spellStart"/>
      <w:r>
        <w:t>vnserm</w:t>
      </w:r>
      <w:proofErr w:type="spellEnd"/>
      <w:r>
        <w:t xml:space="preserve"> </w:t>
      </w:r>
      <w:proofErr w:type="spellStart"/>
      <w:r>
        <w:t>hertzen</w:t>
      </w:r>
      <w:proofErr w:type="spellEnd"/>
      <w:r>
        <w:t xml:space="preserve">/ gewaltiglich erhalten </w:t>
      </w:r>
      <w:proofErr w:type="spellStart"/>
      <w:r>
        <w:t>vnd</w:t>
      </w:r>
      <w:proofErr w:type="spellEnd"/>
      <w:r>
        <w:t xml:space="preserve"> </w:t>
      </w:r>
      <w:proofErr w:type="spellStart"/>
      <w:r>
        <w:t>obenschweben</w:t>
      </w:r>
      <w:proofErr w:type="spellEnd"/>
      <w:r>
        <w:t xml:space="preserve"> lassen/ </w:t>
      </w:r>
      <w:proofErr w:type="spellStart"/>
      <w:r>
        <w:t>widder</w:t>
      </w:r>
      <w:proofErr w:type="spellEnd"/>
      <w:r>
        <w:t xml:space="preserve"> den </w:t>
      </w:r>
      <w:proofErr w:type="spellStart"/>
      <w:r>
        <w:t>mörder</w:t>
      </w:r>
      <w:proofErr w:type="spellEnd"/>
      <w:r>
        <w:t xml:space="preserve"> </w:t>
      </w:r>
      <w:proofErr w:type="spellStart"/>
      <w:r>
        <w:t>vnd</w:t>
      </w:r>
      <w:proofErr w:type="spellEnd"/>
      <w:r>
        <w:t xml:space="preserve"> </w:t>
      </w:r>
      <w:proofErr w:type="spellStart"/>
      <w:r>
        <w:t>lügner</w:t>
      </w:r>
      <w:proofErr w:type="spellEnd"/>
      <w:r>
        <w:t xml:space="preserve"> den </w:t>
      </w:r>
      <w:proofErr w:type="spellStart"/>
      <w:r>
        <w:t>teuffel</w:t>
      </w:r>
      <w:proofErr w:type="spellEnd"/>
      <w:r>
        <w:t xml:space="preserve">/ Welcher durch </w:t>
      </w:r>
      <w:proofErr w:type="spellStart"/>
      <w:r>
        <w:t>mord</w:t>
      </w:r>
      <w:proofErr w:type="spellEnd"/>
      <w:r>
        <w:t xml:space="preserve"> </w:t>
      </w:r>
      <w:proofErr w:type="spellStart"/>
      <w:r>
        <w:t>vnd</w:t>
      </w:r>
      <w:proofErr w:type="spellEnd"/>
      <w:r>
        <w:t xml:space="preserve"> lügen </w:t>
      </w:r>
      <w:proofErr w:type="spellStart"/>
      <w:r>
        <w:t>lere</w:t>
      </w:r>
      <w:proofErr w:type="spellEnd"/>
      <w:r>
        <w:t xml:space="preserve">/ das selbe </w:t>
      </w:r>
      <w:proofErr w:type="spellStart"/>
      <w:r>
        <w:t>wort</w:t>
      </w:r>
      <w:proofErr w:type="spellEnd"/>
      <w:r>
        <w:t xml:space="preserve">/ </w:t>
      </w:r>
      <w:proofErr w:type="spellStart"/>
      <w:r>
        <w:t>jnn</w:t>
      </w:r>
      <w:proofErr w:type="spellEnd"/>
      <w:r>
        <w:t xml:space="preserve"> </w:t>
      </w:r>
      <w:proofErr w:type="spellStart"/>
      <w:r>
        <w:t>vns</w:t>
      </w:r>
      <w:proofErr w:type="spellEnd"/>
      <w:r>
        <w:t xml:space="preserve"> </w:t>
      </w:r>
      <w:proofErr w:type="spellStart"/>
      <w:r>
        <w:t>vnterdrücken</w:t>
      </w:r>
      <w:proofErr w:type="spellEnd"/>
      <w:r>
        <w:t xml:space="preserve"> </w:t>
      </w:r>
      <w:proofErr w:type="spellStart"/>
      <w:r>
        <w:t>vnd</w:t>
      </w:r>
      <w:proofErr w:type="spellEnd"/>
      <w:r>
        <w:t xml:space="preserve"> </w:t>
      </w:r>
      <w:proofErr w:type="spellStart"/>
      <w:r>
        <w:t>dempffen</w:t>
      </w:r>
      <w:proofErr w:type="spellEnd"/>
      <w:r>
        <w:t xml:space="preserve"> </w:t>
      </w:r>
      <w:proofErr w:type="spellStart"/>
      <w:r>
        <w:t>wil</w:t>
      </w:r>
      <w:proofErr w:type="spellEnd"/>
      <w:r>
        <w:t xml:space="preserve">. </w:t>
      </w:r>
    </w:p>
    <w:p w14:paraId="1A29D045" w14:textId="77777777" w:rsidR="00707884" w:rsidRDefault="00707884" w:rsidP="00707884">
      <w:pPr>
        <w:pStyle w:val="StandardWeb"/>
      </w:pPr>
      <w:proofErr w:type="spellStart"/>
      <w:r>
        <w:t>Vnd</w:t>
      </w:r>
      <w:proofErr w:type="spellEnd"/>
      <w:r>
        <w:t xml:space="preserve"> </w:t>
      </w:r>
      <w:proofErr w:type="spellStart"/>
      <w:r>
        <w:t>dis</w:t>
      </w:r>
      <w:proofErr w:type="spellEnd"/>
      <w:r>
        <w:t xml:space="preserve"> Dritte stück dieses Segens/ </w:t>
      </w:r>
      <w:proofErr w:type="spellStart"/>
      <w:r>
        <w:t>begreifft</w:t>
      </w:r>
      <w:proofErr w:type="spellEnd"/>
      <w:r>
        <w:t xml:space="preserve"> auch zwey/ Nemlich erheben des angesichts/ </w:t>
      </w:r>
      <w:proofErr w:type="spellStart"/>
      <w:r>
        <w:t>vnd</w:t>
      </w:r>
      <w:proofErr w:type="spellEnd"/>
      <w:r>
        <w:t xml:space="preserve"> den </w:t>
      </w:r>
      <w:proofErr w:type="spellStart"/>
      <w:r>
        <w:t>fried</w:t>
      </w:r>
      <w:proofErr w:type="spellEnd"/>
      <w:r>
        <w:t xml:space="preserve">/ Denn er wünschet nicht allein/ das wir </w:t>
      </w:r>
      <w:proofErr w:type="spellStart"/>
      <w:r>
        <w:t>gesterckt</w:t>
      </w:r>
      <w:proofErr w:type="spellEnd"/>
      <w:r>
        <w:t xml:space="preserve"> </w:t>
      </w:r>
      <w:proofErr w:type="spellStart"/>
      <w:r>
        <w:t>vnd</w:t>
      </w:r>
      <w:proofErr w:type="spellEnd"/>
      <w:r>
        <w:t xml:space="preserve"> </w:t>
      </w:r>
      <w:proofErr w:type="spellStart"/>
      <w:r>
        <w:t>getröst</w:t>
      </w:r>
      <w:proofErr w:type="spellEnd"/>
      <w:r>
        <w:t xml:space="preserve"> werden/ durch </w:t>
      </w:r>
      <w:proofErr w:type="spellStart"/>
      <w:r>
        <w:t>erhebung</w:t>
      </w:r>
      <w:proofErr w:type="spellEnd"/>
      <w:r>
        <w:t xml:space="preserve"> seines angesichts </w:t>
      </w:r>
      <w:proofErr w:type="spellStart"/>
      <w:r>
        <w:t>widder</w:t>
      </w:r>
      <w:proofErr w:type="spellEnd"/>
      <w:r>
        <w:t xml:space="preserve"> den </w:t>
      </w:r>
      <w:proofErr w:type="spellStart"/>
      <w:r>
        <w:t>teuffel</w:t>
      </w:r>
      <w:proofErr w:type="spellEnd"/>
      <w:r>
        <w:t xml:space="preserve"> rc/ Sondern das er </w:t>
      </w:r>
      <w:proofErr w:type="spellStart"/>
      <w:r>
        <w:t>vns</w:t>
      </w:r>
      <w:proofErr w:type="spellEnd"/>
      <w:r>
        <w:t xml:space="preserve"> auch ein friedlich </w:t>
      </w:r>
      <w:proofErr w:type="spellStart"/>
      <w:r>
        <w:t>hertz</w:t>
      </w:r>
      <w:proofErr w:type="spellEnd"/>
      <w:r>
        <w:t xml:space="preserve"> </w:t>
      </w:r>
      <w:proofErr w:type="spellStart"/>
      <w:r>
        <w:t>vnd</w:t>
      </w:r>
      <w:proofErr w:type="spellEnd"/>
      <w:r>
        <w:t xml:space="preserve"> guten </w:t>
      </w:r>
      <w:proofErr w:type="spellStart"/>
      <w:r>
        <w:t>mut</w:t>
      </w:r>
      <w:proofErr w:type="spellEnd"/>
      <w:r>
        <w:t xml:space="preserve"> verleihe/ </w:t>
      </w:r>
      <w:proofErr w:type="spellStart"/>
      <w:r>
        <w:t>jnn</w:t>
      </w:r>
      <w:proofErr w:type="spellEnd"/>
      <w:r>
        <w:t xml:space="preserve"> solchem </w:t>
      </w:r>
      <w:proofErr w:type="spellStart"/>
      <w:r>
        <w:t>kampff</w:t>
      </w:r>
      <w:proofErr w:type="spellEnd"/>
      <w:r>
        <w:t xml:space="preserve"> </w:t>
      </w:r>
      <w:proofErr w:type="spellStart"/>
      <w:r>
        <w:t>vnd</w:t>
      </w:r>
      <w:proofErr w:type="spellEnd"/>
      <w:r>
        <w:t xml:space="preserve"> </w:t>
      </w:r>
      <w:proofErr w:type="spellStart"/>
      <w:r>
        <w:t>vnruge</w:t>
      </w:r>
      <w:proofErr w:type="spellEnd"/>
      <w:r>
        <w:t xml:space="preserve">/ </w:t>
      </w:r>
      <w:proofErr w:type="spellStart"/>
      <w:r>
        <w:t>auff</w:t>
      </w:r>
      <w:proofErr w:type="spellEnd"/>
      <w:r>
        <w:t xml:space="preserve"> das wir nicht allein erdulden </w:t>
      </w:r>
      <w:proofErr w:type="spellStart"/>
      <w:r>
        <w:t>vnd</w:t>
      </w:r>
      <w:proofErr w:type="spellEnd"/>
      <w:r>
        <w:t xml:space="preserve"> </w:t>
      </w:r>
      <w:proofErr w:type="spellStart"/>
      <w:r>
        <w:t>entlich</w:t>
      </w:r>
      <w:proofErr w:type="spellEnd"/>
      <w:r>
        <w:t xml:space="preserve"> </w:t>
      </w:r>
      <w:proofErr w:type="spellStart"/>
      <w:r>
        <w:t>obligen</w:t>
      </w:r>
      <w:proofErr w:type="spellEnd"/>
      <w:r>
        <w:t xml:space="preserve">/ sondern auch mitten </w:t>
      </w:r>
      <w:proofErr w:type="spellStart"/>
      <w:r>
        <w:t>jnn</w:t>
      </w:r>
      <w:proofErr w:type="spellEnd"/>
      <w:r>
        <w:t xml:space="preserve"> dem </w:t>
      </w:r>
      <w:proofErr w:type="spellStart"/>
      <w:r>
        <w:t>kampff</w:t>
      </w:r>
      <w:proofErr w:type="spellEnd"/>
      <w:r>
        <w:t xml:space="preserve"> </w:t>
      </w:r>
      <w:proofErr w:type="spellStart"/>
      <w:r>
        <w:t>vnd</w:t>
      </w:r>
      <w:proofErr w:type="spellEnd"/>
      <w:r>
        <w:t xml:space="preserve"> </w:t>
      </w:r>
      <w:proofErr w:type="spellStart"/>
      <w:r>
        <w:t>vnruge</w:t>
      </w:r>
      <w:proofErr w:type="spellEnd"/>
      <w:r>
        <w:t xml:space="preserve">/ </w:t>
      </w:r>
      <w:proofErr w:type="spellStart"/>
      <w:r>
        <w:t>fried</w:t>
      </w:r>
      <w:proofErr w:type="spellEnd"/>
      <w:r>
        <w:t xml:space="preserve"> haben mögen/ Gott loben </w:t>
      </w:r>
      <w:proofErr w:type="spellStart"/>
      <w:r>
        <w:t>vnd</w:t>
      </w:r>
      <w:proofErr w:type="spellEnd"/>
      <w:r>
        <w:t xml:space="preserve"> </w:t>
      </w:r>
      <w:proofErr w:type="spellStart"/>
      <w:r>
        <w:t>dancken</w:t>
      </w:r>
      <w:proofErr w:type="spellEnd"/>
      <w:r>
        <w:t xml:space="preserve">/ </w:t>
      </w:r>
      <w:proofErr w:type="spellStart"/>
      <w:r>
        <w:t>vnd</w:t>
      </w:r>
      <w:proofErr w:type="spellEnd"/>
      <w:r>
        <w:t xml:space="preserve"> nicht murren noch </w:t>
      </w:r>
      <w:proofErr w:type="spellStart"/>
      <w:r>
        <w:t>vungedültig</w:t>
      </w:r>
      <w:proofErr w:type="spellEnd"/>
      <w:r>
        <w:t xml:space="preserve"> werden/ </w:t>
      </w:r>
      <w:proofErr w:type="spellStart"/>
      <w:r>
        <w:t>widder</w:t>
      </w:r>
      <w:proofErr w:type="spellEnd"/>
      <w:r>
        <w:t xml:space="preserve"> seinen Göttlichen willen/ wie Sanct Paulus </w:t>
      </w:r>
      <w:proofErr w:type="spellStart"/>
      <w:r>
        <w:t>leret</w:t>
      </w:r>
      <w:proofErr w:type="spellEnd"/>
      <w:r>
        <w:t xml:space="preserve">/ Das der </w:t>
      </w:r>
      <w:proofErr w:type="spellStart"/>
      <w:r>
        <w:t>fried</w:t>
      </w:r>
      <w:proofErr w:type="spellEnd"/>
      <w:r>
        <w:t xml:space="preserve"> </w:t>
      </w:r>
      <w:proofErr w:type="spellStart"/>
      <w:r>
        <w:t>jnn</w:t>
      </w:r>
      <w:proofErr w:type="spellEnd"/>
      <w:r>
        <w:t xml:space="preserve"> </w:t>
      </w:r>
      <w:proofErr w:type="spellStart"/>
      <w:r>
        <w:t>vnserm</w:t>
      </w:r>
      <w:proofErr w:type="spellEnd"/>
      <w:r>
        <w:t xml:space="preserve"> </w:t>
      </w:r>
      <w:proofErr w:type="spellStart"/>
      <w:r>
        <w:t>hertzen</w:t>
      </w:r>
      <w:proofErr w:type="spellEnd"/>
      <w:r>
        <w:t xml:space="preserve">/ solle den sieg behalten/ das wir nichts </w:t>
      </w:r>
      <w:proofErr w:type="spellStart"/>
      <w:r>
        <w:t>widder</w:t>
      </w:r>
      <w:proofErr w:type="spellEnd"/>
      <w:r>
        <w:t xml:space="preserve"> Gott noch </w:t>
      </w:r>
      <w:proofErr w:type="spellStart"/>
      <w:r>
        <w:t>menschen</w:t>
      </w:r>
      <w:proofErr w:type="spellEnd"/>
      <w:r>
        <w:t xml:space="preserve">/ durch </w:t>
      </w:r>
      <w:proofErr w:type="spellStart"/>
      <w:r>
        <w:t>vngedult</w:t>
      </w:r>
      <w:proofErr w:type="spellEnd"/>
      <w:r>
        <w:t xml:space="preserve"> </w:t>
      </w:r>
      <w:proofErr w:type="spellStart"/>
      <w:r>
        <w:t>fürnemen</w:t>
      </w:r>
      <w:proofErr w:type="spellEnd"/>
      <w:r>
        <w:t xml:space="preserve">/ sondern beide/ </w:t>
      </w:r>
      <w:proofErr w:type="spellStart"/>
      <w:r>
        <w:t>jnwendig</w:t>
      </w:r>
      <w:proofErr w:type="spellEnd"/>
      <w:r>
        <w:t xml:space="preserve"> </w:t>
      </w:r>
      <w:proofErr w:type="spellStart"/>
      <w:r>
        <w:t>vnd</w:t>
      </w:r>
      <w:proofErr w:type="spellEnd"/>
      <w:r>
        <w:t xml:space="preserve"> auswendig/ gegen Gott </w:t>
      </w:r>
      <w:proofErr w:type="spellStart"/>
      <w:r>
        <w:t>vnd</w:t>
      </w:r>
      <w:proofErr w:type="spellEnd"/>
      <w:r>
        <w:t xml:space="preserve"> dem </w:t>
      </w:r>
      <w:proofErr w:type="spellStart"/>
      <w:r>
        <w:t>menschen</w:t>
      </w:r>
      <w:proofErr w:type="spellEnd"/>
      <w:r>
        <w:t xml:space="preserve">/ still </w:t>
      </w:r>
      <w:proofErr w:type="spellStart"/>
      <w:r>
        <w:t>vnd</w:t>
      </w:r>
      <w:proofErr w:type="spellEnd"/>
      <w:r>
        <w:t xml:space="preserve"> friedlich bleiben/ bis der endliche </w:t>
      </w:r>
      <w:proofErr w:type="spellStart"/>
      <w:r>
        <w:t>vnd</w:t>
      </w:r>
      <w:proofErr w:type="spellEnd"/>
      <w:r>
        <w:t xml:space="preserve"> ewige </w:t>
      </w:r>
      <w:proofErr w:type="spellStart"/>
      <w:r>
        <w:t>fried</w:t>
      </w:r>
      <w:proofErr w:type="spellEnd"/>
      <w:r>
        <w:t xml:space="preserve"> </w:t>
      </w:r>
      <w:proofErr w:type="spellStart"/>
      <w:r>
        <w:t>kome</w:t>
      </w:r>
      <w:proofErr w:type="spellEnd"/>
      <w:r>
        <w:t xml:space="preserve">. </w:t>
      </w:r>
    </w:p>
    <w:p w14:paraId="51279DD7" w14:textId="77777777" w:rsidR="00707884" w:rsidRDefault="00707884" w:rsidP="00707884">
      <w:pPr>
        <w:pStyle w:val="StandardWeb"/>
      </w:pPr>
      <w:r>
        <w:t xml:space="preserve">Dieser Segen ist nicht weit von dem andern gemeinen </w:t>
      </w:r>
      <w:proofErr w:type="spellStart"/>
      <w:r>
        <w:t>segen</w:t>
      </w:r>
      <w:proofErr w:type="spellEnd"/>
      <w:r>
        <w:t xml:space="preserve">/ den man </w:t>
      </w:r>
      <w:proofErr w:type="spellStart"/>
      <w:r>
        <w:t>jnn</w:t>
      </w:r>
      <w:proofErr w:type="spellEnd"/>
      <w:r>
        <w:t xml:space="preserve"> der lateinischen sprach gibt/ </w:t>
      </w:r>
      <w:proofErr w:type="spellStart"/>
      <w:r>
        <w:t>vnd</w:t>
      </w:r>
      <w:proofErr w:type="spellEnd"/>
      <w:r>
        <w:t xml:space="preserve"> </w:t>
      </w:r>
      <w:proofErr w:type="spellStart"/>
      <w:r>
        <w:t>auff</w:t>
      </w:r>
      <w:proofErr w:type="spellEnd"/>
      <w:r>
        <w:t xml:space="preserve"> </w:t>
      </w:r>
      <w:proofErr w:type="spellStart"/>
      <w:r>
        <w:t>deudsch</w:t>
      </w:r>
      <w:proofErr w:type="spellEnd"/>
      <w:r>
        <w:t xml:space="preserve"> also laut/ Es segne euch Gott der Vater/ </w:t>
      </w:r>
      <w:proofErr w:type="spellStart"/>
      <w:r>
        <w:t>vnd</w:t>
      </w:r>
      <w:proofErr w:type="spellEnd"/>
      <w:r>
        <w:t xml:space="preserve"> der Son/ </w:t>
      </w:r>
      <w:proofErr w:type="spellStart"/>
      <w:r>
        <w:t>vnd</w:t>
      </w:r>
      <w:proofErr w:type="spellEnd"/>
      <w:r>
        <w:t xml:space="preserve"> Heiliger geist Amen/ Denn dem Vater wird </w:t>
      </w:r>
      <w:proofErr w:type="spellStart"/>
      <w:r>
        <w:t>zugeeigent</w:t>
      </w:r>
      <w:proofErr w:type="spellEnd"/>
      <w:r>
        <w:t xml:space="preserve">/ das </w:t>
      </w:r>
      <w:proofErr w:type="spellStart"/>
      <w:r>
        <w:t>werck</w:t>
      </w:r>
      <w:proofErr w:type="spellEnd"/>
      <w:r>
        <w:t xml:space="preserve"> der </w:t>
      </w:r>
      <w:proofErr w:type="spellStart"/>
      <w:r>
        <w:t>Schepffung</w:t>
      </w:r>
      <w:proofErr w:type="spellEnd"/>
      <w:r>
        <w:t xml:space="preserve">/ welches dieser </w:t>
      </w:r>
      <w:proofErr w:type="spellStart"/>
      <w:r>
        <w:t>vnser</w:t>
      </w:r>
      <w:proofErr w:type="spellEnd"/>
      <w:r>
        <w:t xml:space="preserve"> </w:t>
      </w:r>
      <w:proofErr w:type="spellStart"/>
      <w:r>
        <w:t>segen</w:t>
      </w:r>
      <w:proofErr w:type="spellEnd"/>
      <w:r>
        <w:t xml:space="preserve"> auch </w:t>
      </w:r>
      <w:proofErr w:type="spellStart"/>
      <w:r>
        <w:t>rüret</w:t>
      </w:r>
      <w:proofErr w:type="spellEnd"/>
      <w:r>
        <w:t xml:space="preserve">/ </w:t>
      </w:r>
      <w:proofErr w:type="spellStart"/>
      <w:r>
        <w:t>vnd</w:t>
      </w:r>
      <w:proofErr w:type="spellEnd"/>
      <w:r>
        <w:t xml:space="preserve"> </w:t>
      </w:r>
      <w:proofErr w:type="spellStart"/>
      <w:r>
        <w:t>klerer</w:t>
      </w:r>
      <w:proofErr w:type="spellEnd"/>
      <w:r>
        <w:t xml:space="preserve"> aus drücket/ da er spricht/ Der HERR </w:t>
      </w:r>
      <w:proofErr w:type="spellStart"/>
      <w:r>
        <w:t>segen</w:t>
      </w:r>
      <w:proofErr w:type="spellEnd"/>
      <w:r>
        <w:t xml:space="preserve"> dich/ </w:t>
      </w:r>
      <w:proofErr w:type="spellStart"/>
      <w:r>
        <w:t>vnd</w:t>
      </w:r>
      <w:proofErr w:type="spellEnd"/>
      <w:r>
        <w:t xml:space="preserve"> </w:t>
      </w:r>
      <w:proofErr w:type="spellStart"/>
      <w:r>
        <w:t>behuete</w:t>
      </w:r>
      <w:proofErr w:type="spellEnd"/>
      <w:r>
        <w:t xml:space="preserve"> dich/ das ist/ er gebe dir </w:t>
      </w:r>
      <w:proofErr w:type="spellStart"/>
      <w:r>
        <w:t>gnediglich</w:t>
      </w:r>
      <w:proofErr w:type="spellEnd"/>
      <w:r>
        <w:t xml:space="preserve"> leib </w:t>
      </w:r>
      <w:proofErr w:type="spellStart"/>
      <w:r>
        <w:t>vnd</w:t>
      </w:r>
      <w:proofErr w:type="spellEnd"/>
      <w:r>
        <w:t xml:space="preserve"> leben/ </w:t>
      </w:r>
      <w:proofErr w:type="spellStart"/>
      <w:r>
        <w:t>vnd</w:t>
      </w:r>
      <w:proofErr w:type="spellEnd"/>
      <w:r>
        <w:t xml:space="preserve"> was da zu gehört/ Also dem Son wird </w:t>
      </w:r>
      <w:proofErr w:type="spellStart"/>
      <w:r>
        <w:t>zugeeigent</w:t>
      </w:r>
      <w:proofErr w:type="spellEnd"/>
      <w:r>
        <w:t xml:space="preserve"> das </w:t>
      </w:r>
      <w:proofErr w:type="spellStart"/>
      <w:r>
        <w:t>werck</w:t>
      </w:r>
      <w:proofErr w:type="spellEnd"/>
      <w:r>
        <w:t xml:space="preserve"> der </w:t>
      </w:r>
      <w:proofErr w:type="spellStart"/>
      <w:r>
        <w:t>erlösung</w:t>
      </w:r>
      <w:proofErr w:type="spellEnd"/>
      <w:r>
        <w:t xml:space="preserve">/ Welches dieser </w:t>
      </w:r>
      <w:proofErr w:type="spellStart"/>
      <w:r>
        <w:t>segen</w:t>
      </w:r>
      <w:proofErr w:type="spellEnd"/>
      <w:r>
        <w:t xml:space="preserve"> auch </w:t>
      </w:r>
      <w:proofErr w:type="spellStart"/>
      <w:r>
        <w:t>rürt</w:t>
      </w:r>
      <w:proofErr w:type="spellEnd"/>
      <w:r>
        <w:t xml:space="preserve"> </w:t>
      </w:r>
      <w:proofErr w:type="spellStart"/>
      <w:r>
        <w:t>vnd</w:t>
      </w:r>
      <w:proofErr w:type="spellEnd"/>
      <w:r>
        <w:t xml:space="preserve"> </w:t>
      </w:r>
      <w:proofErr w:type="spellStart"/>
      <w:r>
        <w:t>erklert</w:t>
      </w:r>
      <w:proofErr w:type="spellEnd"/>
      <w:r>
        <w:t xml:space="preserve">/ da er spricht/ Der Herr </w:t>
      </w:r>
      <w:proofErr w:type="spellStart"/>
      <w:r>
        <w:t>erleucht</w:t>
      </w:r>
      <w:proofErr w:type="spellEnd"/>
      <w:r>
        <w:t xml:space="preserve"> sein </w:t>
      </w:r>
      <w:proofErr w:type="spellStart"/>
      <w:r>
        <w:t>angesicht</w:t>
      </w:r>
      <w:proofErr w:type="spellEnd"/>
      <w:r>
        <w:t xml:space="preserve"> </w:t>
      </w:r>
      <w:proofErr w:type="spellStart"/>
      <w:r>
        <w:t>vber</w:t>
      </w:r>
      <w:proofErr w:type="spellEnd"/>
      <w:r>
        <w:t xml:space="preserve"> dir rc/ das ist/ er </w:t>
      </w:r>
      <w:proofErr w:type="spellStart"/>
      <w:r>
        <w:t>helff</w:t>
      </w:r>
      <w:proofErr w:type="spellEnd"/>
      <w:r>
        <w:t xml:space="preserve"> dir von </w:t>
      </w:r>
      <w:proofErr w:type="spellStart"/>
      <w:r>
        <w:t>sunden</w:t>
      </w:r>
      <w:proofErr w:type="spellEnd"/>
      <w:r>
        <w:t xml:space="preserve">/ </w:t>
      </w:r>
      <w:proofErr w:type="spellStart"/>
      <w:r>
        <w:t>vnd</w:t>
      </w:r>
      <w:proofErr w:type="spellEnd"/>
      <w:r>
        <w:t xml:space="preserve"> sey dir </w:t>
      </w:r>
      <w:proofErr w:type="spellStart"/>
      <w:r>
        <w:t>gnedig</w:t>
      </w:r>
      <w:proofErr w:type="spellEnd"/>
      <w:r>
        <w:t xml:space="preserve">/ </w:t>
      </w:r>
      <w:proofErr w:type="spellStart"/>
      <w:r>
        <w:t>vnd</w:t>
      </w:r>
      <w:proofErr w:type="spellEnd"/>
      <w:r>
        <w:t xml:space="preserve"> gebe dir seinen geist/ </w:t>
      </w:r>
      <w:proofErr w:type="spellStart"/>
      <w:r>
        <w:t>Vnd</w:t>
      </w:r>
      <w:proofErr w:type="spellEnd"/>
      <w:r>
        <w:t xml:space="preserve"> dem Heiligen geist wird zu </w:t>
      </w:r>
      <w:proofErr w:type="spellStart"/>
      <w:r>
        <w:t>geeigent</w:t>
      </w:r>
      <w:proofErr w:type="spellEnd"/>
      <w:r>
        <w:t xml:space="preserve"> das </w:t>
      </w:r>
      <w:proofErr w:type="spellStart"/>
      <w:r>
        <w:t>werck</w:t>
      </w:r>
      <w:proofErr w:type="spellEnd"/>
      <w:r>
        <w:t xml:space="preserve"> der </w:t>
      </w:r>
      <w:proofErr w:type="spellStart"/>
      <w:r>
        <w:t>teglichen</w:t>
      </w:r>
      <w:proofErr w:type="spellEnd"/>
      <w:r>
        <w:t xml:space="preserve"> </w:t>
      </w:r>
      <w:proofErr w:type="spellStart"/>
      <w:r>
        <w:t>heiligung</w:t>
      </w:r>
      <w:proofErr w:type="spellEnd"/>
      <w:r>
        <w:t xml:space="preserve">/ </w:t>
      </w:r>
      <w:proofErr w:type="spellStart"/>
      <w:r>
        <w:t>trost</w:t>
      </w:r>
      <w:proofErr w:type="spellEnd"/>
      <w:r>
        <w:t xml:space="preserve"> </w:t>
      </w:r>
      <w:proofErr w:type="spellStart"/>
      <w:r>
        <w:t>vnd</w:t>
      </w:r>
      <w:proofErr w:type="spellEnd"/>
      <w:r>
        <w:t xml:space="preserve"> </w:t>
      </w:r>
      <w:proofErr w:type="spellStart"/>
      <w:r>
        <w:t>sterck</w:t>
      </w:r>
      <w:proofErr w:type="spellEnd"/>
      <w:r>
        <w:t xml:space="preserve"> </w:t>
      </w:r>
      <w:proofErr w:type="spellStart"/>
      <w:r>
        <w:t>widder</w:t>
      </w:r>
      <w:proofErr w:type="spellEnd"/>
      <w:r>
        <w:t xml:space="preserve"> den </w:t>
      </w:r>
      <w:proofErr w:type="spellStart"/>
      <w:r>
        <w:t>teuffel</w:t>
      </w:r>
      <w:proofErr w:type="spellEnd"/>
      <w:r>
        <w:t xml:space="preserve">/ </w:t>
      </w:r>
      <w:proofErr w:type="spellStart"/>
      <w:r>
        <w:t>vnd</w:t>
      </w:r>
      <w:proofErr w:type="spellEnd"/>
      <w:r>
        <w:t xml:space="preserve"> endlich die </w:t>
      </w:r>
      <w:proofErr w:type="spellStart"/>
      <w:r>
        <w:t>aufferweckung</w:t>
      </w:r>
      <w:proofErr w:type="spellEnd"/>
      <w:r>
        <w:t xml:space="preserve"> vom </w:t>
      </w:r>
      <w:proofErr w:type="spellStart"/>
      <w:r>
        <w:t>tod</w:t>
      </w:r>
      <w:proofErr w:type="spellEnd"/>
      <w:r>
        <w:t xml:space="preserve">/ Welches dieser </w:t>
      </w:r>
      <w:proofErr w:type="spellStart"/>
      <w:r>
        <w:t>segen</w:t>
      </w:r>
      <w:proofErr w:type="spellEnd"/>
      <w:r>
        <w:t xml:space="preserve"> auch </w:t>
      </w:r>
      <w:proofErr w:type="spellStart"/>
      <w:r>
        <w:t>ruret</w:t>
      </w:r>
      <w:proofErr w:type="spellEnd"/>
      <w:r>
        <w:t xml:space="preserve"> </w:t>
      </w:r>
      <w:proofErr w:type="spellStart"/>
      <w:r>
        <w:t>vnd</w:t>
      </w:r>
      <w:proofErr w:type="spellEnd"/>
      <w:r>
        <w:t xml:space="preserve"> </w:t>
      </w:r>
      <w:proofErr w:type="spellStart"/>
      <w:r>
        <w:t>verkleret</w:t>
      </w:r>
      <w:proofErr w:type="spellEnd"/>
      <w:r>
        <w:t xml:space="preserve">/ da er spricht/ Der Herr erhebe sein </w:t>
      </w:r>
      <w:proofErr w:type="spellStart"/>
      <w:r>
        <w:t>angesicht</w:t>
      </w:r>
      <w:proofErr w:type="spellEnd"/>
      <w:r>
        <w:t xml:space="preserve"> rc/ Das ist/ er wolle dich </w:t>
      </w:r>
      <w:proofErr w:type="spellStart"/>
      <w:r>
        <w:t>stercken</w:t>
      </w:r>
      <w:proofErr w:type="spellEnd"/>
      <w:r>
        <w:t xml:space="preserve">/ trösten </w:t>
      </w:r>
      <w:proofErr w:type="spellStart"/>
      <w:r>
        <w:t>vnd</w:t>
      </w:r>
      <w:proofErr w:type="spellEnd"/>
      <w:r>
        <w:t xml:space="preserve"> endlich den sieg geben/ wie droben gesagt. </w:t>
      </w:r>
    </w:p>
    <w:p w14:paraId="77DF1279" w14:textId="77777777" w:rsidR="00707884" w:rsidRDefault="00707884" w:rsidP="00707884">
      <w:pPr>
        <w:pStyle w:val="StandardWeb"/>
      </w:pPr>
      <w:r>
        <w:t xml:space="preserve">Das aber Gott gebeut bey diesem </w:t>
      </w:r>
      <w:proofErr w:type="spellStart"/>
      <w:r>
        <w:t>segen</w:t>
      </w:r>
      <w:proofErr w:type="spellEnd"/>
      <w:r>
        <w:t xml:space="preserve">/ sie sollen seinen </w:t>
      </w:r>
      <w:proofErr w:type="spellStart"/>
      <w:r>
        <w:t>namen</w:t>
      </w:r>
      <w:proofErr w:type="spellEnd"/>
      <w:r>
        <w:t xml:space="preserve"> </w:t>
      </w:r>
      <w:proofErr w:type="spellStart"/>
      <w:r>
        <w:t>vber</w:t>
      </w:r>
      <w:proofErr w:type="spellEnd"/>
      <w:r>
        <w:t xml:space="preserve"> die </w:t>
      </w:r>
      <w:proofErr w:type="spellStart"/>
      <w:r>
        <w:t>kinder</w:t>
      </w:r>
      <w:proofErr w:type="spellEnd"/>
      <w:r>
        <w:t xml:space="preserve"> Israel brauchen/ wenn sie segnen/ hat die </w:t>
      </w:r>
      <w:proofErr w:type="spellStart"/>
      <w:r>
        <w:t>meinung</w:t>
      </w:r>
      <w:proofErr w:type="spellEnd"/>
      <w:r>
        <w:t xml:space="preserve">/ Das er </w:t>
      </w:r>
      <w:proofErr w:type="spellStart"/>
      <w:r>
        <w:t>verbotten</w:t>
      </w:r>
      <w:proofErr w:type="spellEnd"/>
      <w:r>
        <w:t xml:space="preserve"> haben </w:t>
      </w:r>
      <w:proofErr w:type="spellStart"/>
      <w:r>
        <w:t>wil</w:t>
      </w:r>
      <w:proofErr w:type="spellEnd"/>
      <w:r>
        <w:t xml:space="preserve"> die </w:t>
      </w:r>
      <w:proofErr w:type="spellStart"/>
      <w:r>
        <w:t>segen</w:t>
      </w:r>
      <w:proofErr w:type="spellEnd"/>
      <w:r>
        <w:t xml:space="preserve"> der Abgötter/ als da war der </w:t>
      </w:r>
      <w:proofErr w:type="spellStart"/>
      <w:r>
        <w:t>gott</w:t>
      </w:r>
      <w:proofErr w:type="spellEnd"/>
      <w:r>
        <w:t xml:space="preserve"> Baal/ der </w:t>
      </w:r>
      <w:proofErr w:type="spellStart"/>
      <w:r>
        <w:t>gott</w:t>
      </w:r>
      <w:proofErr w:type="spellEnd"/>
      <w:r>
        <w:t xml:space="preserve"> zu Dan/ </w:t>
      </w:r>
      <w:proofErr w:type="spellStart"/>
      <w:r>
        <w:t>vnd</w:t>
      </w:r>
      <w:proofErr w:type="spellEnd"/>
      <w:r>
        <w:t xml:space="preserve"> der gleichen/ mit welchen die falschen Propheten/ </w:t>
      </w:r>
      <w:proofErr w:type="spellStart"/>
      <w:r>
        <w:t>vnter</w:t>
      </w:r>
      <w:proofErr w:type="spellEnd"/>
      <w:r>
        <w:t xml:space="preserve"> dem schein des rechten Gottes/ das </w:t>
      </w:r>
      <w:proofErr w:type="spellStart"/>
      <w:r>
        <w:t>volck</w:t>
      </w:r>
      <w:proofErr w:type="spellEnd"/>
      <w:r>
        <w:t xml:space="preserve"> pflegten zu segnen/ wie man hin </w:t>
      </w:r>
      <w:proofErr w:type="spellStart"/>
      <w:r>
        <w:t>vnd</w:t>
      </w:r>
      <w:proofErr w:type="spellEnd"/>
      <w:r>
        <w:t xml:space="preserve"> </w:t>
      </w:r>
      <w:proofErr w:type="spellStart"/>
      <w:r>
        <w:t>widder</w:t>
      </w:r>
      <w:proofErr w:type="spellEnd"/>
      <w:r>
        <w:t xml:space="preserve"> </w:t>
      </w:r>
      <w:proofErr w:type="spellStart"/>
      <w:r>
        <w:t>jnn</w:t>
      </w:r>
      <w:proofErr w:type="spellEnd"/>
      <w:r>
        <w:t xml:space="preserve"> den Propheten klagen höret/ Gleich wie bey </w:t>
      </w:r>
      <w:proofErr w:type="spellStart"/>
      <w:r>
        <w:t>vns</w:t>
      </w:r>
      <w:proofErr w:type="spellEnd"/>
      <w:r>
        <w:t xml:space="preserve"> die Pfaffen </w:t>
      </w:r>
      <w:proofErr w:type="spellStart"/>
      <w:r>
        <w:t>vnd</w:t>
      </w:r>
      <w:proofErr w:type="spellEnd"/>
      <w:r>
        <w:t xml:space="preserve"> </w:t>
      </w:r>
      <w:proofErr w:type="spellStart"/>
      <w:r>
        <w:t>Münche</w:t>
      </w:r>
      <w:proofErr w:type="spellEnd"/>
      <w:r>
        <w:t xml:space="preserve"> </w:t>
      </w:r>
      <w:proofErr w:type="spellStart"/>
      <w:r>
        <w:t>vns</w:t>
      </w:r>
      <w:proofErr w:type="spellEnd"/>
      <w:r>
        <w:t xml:space="preserve"> gesegnet haben/ durch der heiligen </w:t>
      </w:r>
      <w:proofErr w:type="spellStart"/>
      <w:r>
        <w:t>namen</w:t>
      </w:r>
      <w:proofErr w:type="spellEnd"/>
      <w:r>
        <w:t xml:space="preserve">/ wie man findt </w:t>
      </w:r>
      <w:proofErr w:type="spellStart"/>
      <w:r>
        <w:t>inn</w:t>
      </w:r>
      <w:proofErr w:type="spellEnd"/>
      <w:r>
        <w:t xml:space="preserve"> den </w:t>
      </w:r>
      <w:proofErr w:type="spellStart"/>
      <w:r>
        <w:t>Collecten</w:t>
      </w:r>
      <w:proofErr w:type="spellEnd"/>
      <w:r>
        <w:t xml:space="preserve">/ da sie </w:t>
      </w:r>
      <w:proofErr w:type="spellStart"/>
      <w:r>
        <w:t>vnuerschambt</w:t>
      </w:r>
      <w:proofErr w:type="spellEnd"/>
      <w:r>
        <w:t xml:space="preserve"> betten/ Gott wolle </w:t>
      </w:r>
      <w:proofErr w:type="spellStart"/>
      <w:r>
        <w:t>vns</w:t>
      </w:r>
      <w:proofErr w:type="spellEnd"/>
      <w:r>
        <w:t xml:space="preserve"> </w:t>
      </w:r>
      <w:proofErr w:type="spellStart"/>
      <w:r>
        <w:t>vmb</w:t>
      </w:r>
      <w:proofErr w:type="spellEnd"/>
      <w:r>
        <w:t xml:space="preserve"> </w:t>
      </w:r>
      <w:proofErr w:type="spellStart"/>
      <w:r>
        <w:t>dis</w:t>
      </w:r>
      <w:proofErr w:type="spellEnd"/>
      <w:r>
        <w:t xml:space="preserve"> </w:t>
      </w:r>
      <w:proofErr w:type="spellStart"/>
      <w:r>
        <w:t>vnd</w:t>
      </w:r>
      <w:proofErr w:type="spellEnd"/>
      <w:r>
        <w:t xml:space="preserve"> des heiligen willen/ </w:t>
      </w:r>
      <w:proofErr w:type="spellStart"/>
      <w:r>
        <w:t>dis</w:t>
      </w:r>
      <w:proofErr w:type="spellEnd"/>
      <w:r>
        <w:t xml:space="preserve"> </w:t>
      </w:r>
      <w:proofErr w:type="spellStart"/>
      <w:r>
        <w:t>vnd</w:t>
      </w:r>
      <w:proofErr w:type="spellEnd"/>
      <w:r>
        <w:t xml:space="preserve"> das geben/ Das sind abgöttische gebet </w:t>
      </w:r>
      <w:proofErr w:type="spellStart"/>
      <w:r>
        <w:t>vnd</w:t>
      </w:r>
      <w:proofErr w:type="spellEnd"/>
      <w:r>
        <w:t xml:space="preserve"> </w:t>
      </w:r>
      <w:proofErr w:type="spellStart"/>
      <w:r>
        <w:t>segen</w:t>
      </w:r>
      <w:proofErr w:type="spellEnd"/>
      <w:r>
        <w:t xml:space="preserve">/ die nicht </w:t>
      </w:r>
      <w:proofErr w:type="spellStart"/>
      <w:r>
        <w:t>jm</w:t>
      </w:r>
      <w:proofErr w:type="spellEnd"/>
      <w:r>
        <w:t xml:space="preserve"> </w:t>
      </w:r>
      <w:proofErr w:type="spellStart"/>
      <w:r>
        <w:t>namen</w:t>
      </w:r>
      <w:proofErr w:type="spellEnd"/>
      <w:r>
        <w:t xml:space="preserve"> Gottes allein geschehen/ wie es doch sein </w:t>
      </w:r>
      <w:proofErr w:type="spellStart"/>
      <w:r>
        <w:t>sol</w:t>
      </w:r>
      <w:proofErr w:type="spellEnd"/>
      <w:r>
        <w:t xml:space="preserve"> rc. </w:t>
      </w:r>
    </w:p>
    <w:p w14:paraId="43D4B633" w14:textId="77777777" w:rsidR="00707884" w:rsidRDefault="00707884" w:rsidP="00707884">
      <w:pPr>
        <w:pStyle w:val="StandardWeb"/>
      </w:pPr>
      <w:r>
        <w:t xml:space="preserve">Gedruckt zu </w:t>
      </w:r>
      <w:proofErr w:type="spellStart"/>
      <w:r>
        <w:t>Wittemberg</w:t>
      </w:r>
      <w:proofErr w:type="spellEnd"/>
      <w:r>
        <w:t xml:space="preserve"> durch Nickel </w:t>
      </w:r>
      <w:proofErr w:type="spellStart"/>
      <w:r>
        <w:t>Schirlentz</w:t>
      </w:r>
      <w:proofErr w:type="spellEnd"/>
      <w:r>
        <w:t xml:space="preserve">. </w:t>
      </w:r>
    </w:p>
    <w:p w14:paraId="6A7B2EA6" w14:textId="77777777" w:rsidR="0022039F" w:rsidRDefault="0022039F" w:rsidP="0022039F"/>
    <w:p w14:paraId="12B9783D" w14:textId="77777777" w:rsidR="00D5498D" w:rsidRPr="00D5498D" w:rsidRDefault="007166CE" w:rsidP="008E63BE">
      <w:pPr>
        <w:pStyle w:val="berschrift1"/>
      </w:pPr>
      <w:r>
        <w:br w:type="page"/>
      </w:r>
      <w:r w:rsidR="00D5498D" w:rsidRPr="00D5498D">
        <w:t>Quellen:</w:t>
      </w:r>
    </w:p>
    <w:p w14:paraId="70467F2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B88971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221A2A4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0D57BA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78F4970B"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5A536CBE"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4D7F96A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2C37882"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FF2E607"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46F430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6B6A5A7F"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6A1EB1F2" w14:textId="0243CCAB"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02E8"/>
    <w:rsid w:val="00081D1E"/>
    <w:rsid w:val="00082307"/>
    <w:rsid w:val="000C66E5"/>
    <w:rsid w:val="001F54C4"/>
    <w:rsid w:val="0022039F"/>
    <w:rsid w:val="00272484"/>
    <w:rsid w:val="00297F83"/>
    <w:rsid w:val="002E6D11"/>
    <w:rsid w:val="00381C0C"/>
    <w:rsid w:val="00537F59"/>
    <w:rsid w:val="00707884"/>
    <w:rsid w:val="007166CE"/>
    <w:rsid w:val="007E1779"/>
    <w:rsid w:val="0083667B"/>
    <w:rsid w:val="008D7463"/>
    <w:rsid w:val="008E417E"/>
    <w:rsid w:val="008E63BE"/>
    <w:rsid w:val="00C35859"/>
    <w:rsid w:val="00CC4EAC"/>
    <w:rsid w:val="00D002E8"/>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F32A7C"/>
  <w15:chartTrackingRefBased/>
  <w15:docId w15:val="{B60F48A7-FCB4-4603-B2A6-03C6A76CC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707884"/>
    <w:pPr>
      <w:spacing w:before="100" w:beforeAutospacing="1" w:after="100" w:afterAutospacing="1" w:line="240" w:lineRule="auto"/>
    </w:pPr>
    <w:rPr>
      <w:rFonts w:eastAsia="Times New Roman"/>
      <w:szCs w:val="24"/>
      <w:lang w:eastAsia="de-DE"/>
    </w:rPr>
  </w:style>
  <w:style w:type="paragraph" w:styleId="z-Formularbeginn">
    <w:name w:val="HTML Top of Form"/>
    <w:basedOn w:val="Standard"/>
    <w:next w:val="Standard"/>
    <w:link w:val="z-FormularbeginnZchn"/>
    <w:hidden/>
    <w:uiPriority w:val="99"/>
    <w:semiHidden/>
    <w:unhideWhenUsed/>
    <w:rsid w:val="00707884"/>
    <w:pPr>
      <w:pBdr>
        <w:bottom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beginnZchn">
    <w:name w:val="z-Formularbeginn Zchn"/>
    <w:basedOn w:val="Absatz-Standardschriftart"/>
    <w:link w:val="z-Formularbeginn"/>
    <w:uiPriority w:val="99"/>
    <w:semiHidden/>
    <w:rsid w:val="00707884"/>
    <w:rPr>
      <w:rFonts w:ascii="Arial" w:eastAsia="Times New Roman" w:hAnsi="Arial" w:cs="Arial"/>
      <w:vanish/>
      <w:sz w:val="16"/>
      <w:szCs w:val="16"/>
    </w:rPr>
  </w:style>
  <w:style w:type="paragraph" w:styleId="z-Formularende">
    <w:name w:val="HTML Bottom of Form"/>
    <w:basedOn w:val="Standard"/>
    <w:next w:val="Standard"/>
    <w:link w:val="z-FormularendeZchn"/>
    <w:hidden/>
    <w:uiPriority w:val="99"/>
    <w:semiHidden/>
    <w:unhideWhenUsed/>
    <w:rsid w:val="00707884"/>
    <w:pPr>
      <w:pBdr>
        <w:top w:val="single" w:sz="6" w:space="1" w:color="auto"/>
      </w:pBdr>
      <w:spacing w:after="0" w:line="240" w:lineRule="auto"/>
      <w:jc w:val="center"/>
    </w:pPr>
    <w:rPr>
      <w:rFonts w:ascii="Arial" w:eastAsia="Times New Roman" w:hAnsi="Arial" w:cs="Arial"/>
      <w:vanish/>
      <w:sz w:val="16"/>
      <w:szCs w:val="16"/>
      <w:lang w:eastAsia="de-DE"/>
    </w:rPr>
  </w:style>
  <w:style w:type="character" w:customStyle="1" w:styleId="z-FormularendeZchn">
    <w:name w:val="z-Formularende Zchn"/>
    <w:basedOn w:val="Absatz-Standardschriftart"/>
    <w:link w:val="z-Formularende"/>
    <w:uiPriority w:val="99"/>
    <w:semiHidden/>
    <w:rsid w:val="00707884"/>
    <w:rPr>
      <w:rFonts w:ascii="Arial" w:eastAsia="Times New Roman"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03594802">
      <w:bodyDiv w:val="1"/>
      <w:marLeft w:val="0"/>
      <w:marRight w:val="0"/>
      <w:marTop w:val="0"/>
      <w:marBottom w:val="0"/>
      <w:divBdr>
        <w:top w:val="none" w:sz="0" w:space="0" w:color="auto"/>
        <w:left w:val="none" w:sz="0" w:space="0" w:color="auto"/>
        <w:bottom w:val="none" w:sz="0" w:space="0" w:color="auto"/>
        <w:right w:val="none" w:sz="0" w:space="0" w:color="auto"/>
      </w:divBdr>
    </w:div>
    <w:div w:id="2054112911">
      <w:bodyDiv w:val="1"/>
      <w:marLeft w:val="0"/>
      <w:marRight w:val="0"/>
      <w:marTop w:val="0"/>
      <w:marBottom w:val="0"/>
      <w:divBdr>
        <w:top w:val="none" w:sz="0" w:space="0" w:color="auto"/>
        <w:left w:val="none" w:sz="0" w:space="0" w:color="auto"/>
        <w:bottom w:val="none" w:sz="0" w:space="0" w:color="auto"/>
        <w:right w:val="none" w:sz="0" w:space="0" w:color="auto"/>
      </w:divBdr>
      <w:divsChild>
        <w:div w:id="118841751">
          <w:marLeft w:val="0"/>
          <w:marRight w:val="0"/>
          <w:marTop w:val="0"/>
          <w:marBottom w:val="0"/>
          <w:divBdr>
            <w:top w:val="none" w:sz="0" w:space="0" w:color="auto"/>
            <w:left w:val="none" w:sz="0" w:space="0" w:color="auto"/>
            <w:bottom w:val="none" w:sz="0" w:space="0" w:color="auto"/>
            <w:right w:val="none" w:sz="0" w:space="0" w:color="auto"/>
          </w:divBdr>
        </w:div>
        <w:div w:id="66929298">
          <w:marLeft w:val="0"/>
          <w:marRight w:val="0"/>
          <w:marTop w:val="0"/>
          <w:marBottom w:val="0"/>
          <w:divBdr>
            <w:top w:val="none" w:sz="0" w:space="0" w:color="auto"/>
            <w:left w:val="none" w:sz="0" w:space="0" w:color="auto"/>
            <w:bottom w:val="none" w:sz="0" w:space="0" w:color="auto"/>
            <w:right w:val="none" w:sz="0" w:space="0" w:color="auto"/>
          </w:divBdr>
        </w:div>
        <w:div w:id="1886015317">
          <w:marLeft w:val="0"/>
          <w:marRight w:val="0"/>
          <w:marTop w:val="0"/>
          <w:marBottom w:val="0"/>
          <w:divBdr>
            <w:top w:val="none" w:sz="0" w:space="0" w:color="auto"/>
            <w:left w:val="none" w:sz="0" w:space="0" w:color="auto"/>
            <w:bottom w:val="none" w:sz="0" w:space="0" w:color="auto"/>
            <w:right w:val="none" w:sz="0" w:space="0" w:color="auto"/>
          </w:divBdr>
        </w:div>
        <w:div w:id="401874079">
          <w:marLeft w:val="0"/>
          <w:marRight w:val="0"/>
          <w:marTop w:val="0"/>
          <w:marBottom w:val="0"/>
          <w:divBdr>
            <w:top w:val="none" w:sz="0" w:space="0" w:color="auto"/>
            <w:left w:val="none" w:sz="0" w:space="0" w:color="auto"/>
            <w:bottom w:val="none" w:sz="0" w:space="0" w:color="auto"/>
            <w:right w:val="none" w:sz="0" w:space="0" w:color="auto"/>
          </w:divBdr>
        </w:div>
        <w:div w:id="551356528">
          <w:marLeft w:val="0"/>
          <w:marRight w:val="0"/>
          <w:marTop w:val="0"/>
          <w:marBottom w:val="0"/>
          <w:divBdr>
            <w:top w:val="none" w:sz="0" w:space="0" w:color="auto"/>
            <w:left w:val="none" w:sz="0" w:space="0" w:color="auto"/>
            <w:bottom w:val="none" w:sz="0" w:space="0" w:color="auto"/>
            <w:right w:val="none" w:sz="0" w:space="0" w:color="auto"/>
          </w:divBdr>
        </w:div>
        <w:div w:id="1062758227">
          <w:marLeft w:val="0"/>
          <w:marRight w:val="0"/>
          <w:marTop w:val="0"/>
          <w:marBottom w:val="0"/>
          <w:divBdr>
            <w:top w:val="none" w:sz="0" w:space="0" w:color="auto"/>
            <w:left w:val="none" w:sz="0" w:space="0" w:color="auto"/>
            <w:bottom w:val="none" w:sz="0" w:space="0" w:color="auto"/>
            <w:right w:val="none" w:sz="0" w:space="0" w:color="auto"/>
          </w:divBdr>
        </w:div>
        <w:div w:id="20588905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7</Pages>
  <Words>2420</Words>
  <Characters>15252</Characters>
  <Application>Microsoft Office Word</Application>
  <DocSecurity>0</DocSecurity>
  <Lines>127</Lines>
  <Paragraphs>35</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17637</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2020-12-01T06:21:00Z</dcterms:created>
  <dcterms:modified xsi:type="dcterms:W3CDTF">2020-12-02T18:31:00Z</dcterms:modified>
  <dc:title>Der aaronitische Segen</dc:title>
  <dc:creator>Luther, Martin</dc:creator>
  <dc:language>de</dc:language>
</cp:coreProperties>
</file>